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E84363" w14:textId="59BAC41E" w:rsidR="007166CE" w:rsidRDefault="0078616A" w:rsidP="00A23DFA">
      <w:pPr>
        <w:pStyle w:val="berschrift1"/>
        <w:rPr>
          <w:b w:val="0"/>
          <w:bCs w:val="0"/>
          <w:sz w:val="32"/>
          <w:szCs w:val="32"/>
        </w:rPr>
      </w:pPr>
      <w:r>
        <w:rPr>
          <w:b w:val="0"/>
          <w:bCs w:val="0"/>
          <w:noProof/>
          <w:sz w:val="32"/>
          <w:szCs w:val="32"/>
        </w:rPr>
        <w:drawing>
          <wp:inline distT="0" distB="0" distL="0" distR="0" wp14:anchorId="6D02A430" wp14:editId="594592A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6E05FA" w14:textId="77777777" w:rsidR="007166CE" w:rsidRDefault="007166CE" w:rsidP="007166CE">
      <w:pPr>
        <w:pStyle w:val="berschrift1"/>
      </w:pPr>
      <w:r>
        <w:br w:type="page"/>
      </w:r>
      <w:r>
        <w:lastRenderedPageBreak/>
        <w:t>Vorwort</w:t>
      </w:r>
    </w:p>
    <w:p w14:paraId="47E83FE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3E96DE5" w14:textId="77777777" w:rsidR="007E1779" w:rsidRDefault="008D7463" w:rsidP="007166CE">
      <w:r>
        <w:t xml:space="preserve">Dieses Jahr hat uns allen eine Menge abverlangt – doch Gott hat uns hindurchgetragen. </w:t>
      </w:r>
    </w:p>
    <w:p w14:paraId="1D29BB4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501E7B5" w14:textId="77777777" w:rsidR="007E1779" w:rsidRDefault="007E1779" w:rsidP="007166CE">
      <w:r>
        <w:t>Vielleicht hat aber auch der eine oder die andere Lust, mitzumachen und neue Bücher zu erstellen – sprecht mich einfach an.</w:t>
      </w:r>
    </w:p>
    <w:p w14:paraId="1522F9F3" w14:textId="77777777" w:rsidR="007166CE" w:rsidRDefault="007166CE" w:rsidP="007166CE">
      <w:r>
        <w:t>Euch allen wünsche ich Gottes reichen Segen und dass Ihr für Euch interessante Texte hier findet. Für Anregungen bin ich immer dankbar.</w:t>
      </w:r>
    </w:p>
    <w:p w14:paraId="79DBA808" w14:textId="77777777" w:rsidR="007166CE" w:rsidRDefault="007166CE" w:rsidP="007166CE">
      <w:r>
        <w:t>Gruß &amp; Segen,</w:t>
      </w:r>
    </w:p>
    <w:p w14:paraId="7ACA230E" w14:textId="77777777" w:rsidR="007166CE" w:rsidRDefault="007166CE" w:rsidP="007166CE">
      <w:r>
        <w:t>Andreas</w:t>
      </w:r>
    </w:p>
    <w:p w14:paraId="37AFBC8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D6C8C99" w14:textId="77777777" w:rsidR="00A23DFA" w:rsidRDefault="00A23DFA" w:rsidP="00A23DFA">
      <w:pPr>
        <w:pStyle w:val="berschrift1"/>
        <w:rPr>
          <w:sz w:val="48"/>
        </w:rPr>
      </w:pPr>
      <w:r>
        <w:t>Althamer, Andreas - Vom Teufel</w:t>
      </w:r>
    </w:p>
    <w:p w14:paraId="085A915E" w14:textId="77777777" w:rsidR="00A23DFA" w:rsidRDefault="00A23DFA" w:rsidP="00A23DFA">
      <w:pPr>
        <w:pStyle w:val="StandardWeb"/>
      </w:pPr>
      <w:r>
        <w:t xml:space="preserve">Ein Predig Andree </w:t>
      </w:r>
      <w:proofErr w:type="spellStart"/>
      <w:r>
        <w:t>Althamers</w:t>
      </w:r>
      <w:proofErr w:type="spellEnd"/>
      <w:r>
        <w:t xml:space="preserve">/ von dem </w:t>
      </w:r>
      <w:proofErr w:type="spellStart"/>
      <w:r>
        <w:t>Teüffel</w:t>
      </w:r>
      <w:proofErr w:type="spellEnd"/>
      <w:r>
        <w:t xml:space="preserve">/ was sein thun/ </w:t>
      </w:r>
      <w:proofErr w:type="spellStart"/>
      <w:r>
        <w:t>list</w:t>
      </w:r>
      <w:proofErr w:type="spellEnd"/>
      <w:r>
        <w:t xml:space="preserve"> und </w:t>
      </w:r>
      <w:proofErr w:type="spellStart"/>
      <w:r>
        <w:t>anschleg</w:t>
      </w:r>
      <w:proofErr w:type="spellEnd"/>
      <w:r>
        <w:t xml:space="preserve"> sein/ Und wie er </w:t>
      </w:r>
      <w:proofErr w:type="spellStart"/>
      <w:r>
        <w:t>allain</w:t>
      </w:r>
      <w:proofErr w:type="spellEnd"/>
      <w:r>
        <w:t xml:space="preserve"> alles </w:t>
      </w:r>
      <w:proofErr w:type="spellStart"/>
      <w:r>
        <w:t>unglück</w:t>
      </w:r>
      <w:proofErr w:type="spellEnd"/>
      <w:r>
        <w:t xml:space="preserve"> in der </w:t>
      </w:r>
      <w:proofErr w:type="spellStart"/>
      <w:r>
        <w:t>welt</w:t>
      </w:r>
      <w:proofErr w:type="spellEnd"/>
      <w:r>
        <w:t xml:space="preserve"> anrichte. </w:t>
      </w:r>
    </w:p>
    <w:p w14:paraId="15877714" w14:textId="77777777" w:rsidR="00A23DFA" w:rsidRDefault="00A23DFA" w:rsidP="00A23DFA">
      <w:pPr>
        <w:pStyle w:val="StandardWeb"/>
      </w:pPr>
      <w:r>
        <w:t xml:space="preserve">Uber die </w:t>
      </w:r>
      <w:proofErr w:type="spellStart"/>
      <w:r>
        <w:t>wort</w:t>
      </w:r>
      <w:proofErr w:type="spellEnd"/>
      <w:r>
        <w:t xml:space="preserve"> Christi/ Johannis am </w:t>
      </w:r>
      <w:proofErr w:type="spellStart"/>
      <w:r>
        <w:t>viij</w:t>
      </w:r>
      <w:proofErr w:type="spellEnd"/>
      <w:r>
        <w:t xml:space="preserve">. </w:t>
      </w:r>
    </w:p>
    <w:p w14:paraId="08EFE906" w14:textId="77777777" w:rsidR="00A23DFA" w:rsidRDefault="00A23DFA" w:rsidP="00A23DFA">
      <w:pPr>
        <w:pStyle w:val="StandardWeb"/>
      </w:pPr>
      <w:proofErr w:type="spellStart"/>
      <w:r>
        <w:t>Ir</w:t>
      </w:r>
      <w:proofErr w:type="spellEnd"/>
      <w:r>
        <w:t xml:space="preserve"> seyd vom </w:t>
      </w:r>
      <w:proofErr w:type="spellStart"/>
      <w:r>
        <w:t>vater</w:t>
      </w:r>
      <w:proofErr w:type="spellEnd"/>
      <w:r>
        <w:t xml:space="preserve"> dem </w:t>
      </w:r>
      <w:proofErr w:type="spellStart"/>
      <w:r>
        <w:t>teüffel</w:t>
      </w:r>
      <w:proofErr w:type="spellEnd"/>
      <w:r>
        <w:t xml:space="preserve">/ und nach </w:t>
      </w:r>
      <w:proofErr w:type="spellStart"/>
      <w:r>
        <w:t>ewers</w:t>
      </w:r>
      <w:proofErr w:type="spellEnd"/>
      <w:r>
        <w:t xml:space="preserve"> </w:t>
      </w:r>
      <w:proofErr w:type="spellStart"/>
      <w:r>
        <w:t>vaters</w:t>
      </w:r>
      <w:proofErr w:type="spellEnd"/>
      <w:r>
        <w:t xml:space="preserve"> </w:t>
      </w:r>
      <w:proofErr w:type="spellStart"/>
      <w:r>
        <w:t>lust</w:t>
      </w:r>
      <w:proofErr w:type="spellEnd"/>
      <w:r>
        <w:t xml:space="preserve"> </w:t>
      </w:r>
      <w:proofErr w:type="spellStart"/>
      <w:r>
        <w:t>wölt</w:t>
      </w:r>
      <w:proofErr w:type="spellEnd"/>
      <w:r>
        <w:t xml:space="preserve"> </w:t>
      </w:r>
      <w:proofErr w:type="spellStart"/>
      <w:r>
        <w:t>jr</w:t>
      </w:r>
      <w:proofErr w:type="spellEnd"/>
      <w:r>
        <w:t xml:space="preserve"> thun/ der selbig ist ein </w:t>
      </w:r>
      <w:proofErr w:type="spellStart"/>
      <w:r>
        <w:t>mörder</w:t>
      </w:r>
      <w:proofErr w:type="spellEnd"/>
      <w:r>
        <w:t xml:space="preserve"> von </w:t>
      </w:r>
      <w:proofErr w:type="spellStart"/>
      <w:r>
        <w:t>anfang</w:t>
      </w:r>
      <w:proofErr w:type="spellEnd"/>
      <w:r>
        <w:t xml:space="preserve">/ und ist nicht bestanden in der </w:t>
      </w:r>
      <w:proofErr w:type="spellStart"/>
      <w:r>
        <w:t>warheyt</w:t>
      </w:r>
      <w:proofErr w:type="spellEnd"/>
      <w:r>
        <w:t xml:space="preserve">/ dann die </w:t>
      </w:r>
      <w:proofErr w:type="spellStart"/>
      <w:r>
        <w:t>warheyt</w:t>
      </w:r>
      <w:proofErr w:type="spellEnd"/>
      <w:r>
        <w:t xml:space="preserve"> ist nicht in </w:t>
      </w:r>
      <w:proofErr w:type="spellStart"/>
      <w:r>
        <w:t>jm</w:t>
      </w:r>
      <w:proofErr w:type="spellEnd"/>
      <w:r>
        <w:t xml:space="preserve">. Wenn er die lügen redet/ so redet er von seinem </w:t>
      </w:r>
      <w:proofErr w:type="spellStart"/>
      <w:r>
        <w:t>eygen</w:t>
      </w:r>
      <w:proofErr w:type="spellEnd"/>
      <w:r>
        <w:t xml:space="preserve">/ dann er ist ein </w:t>
      </w:r>
      <w:proofErr w:type="spellStart"/>
      <w:r>
        <w:t>lügner</w:t>
      </w:r>
      <w:proofErr w:type="spellEnd"/>
      <w:r>
        <w:t xml:space="preserve">/ und ein </w:t>
      </w:r>
      <w:proofErr w:type="spellStart"/>
      <w:r>
        <w:t>vater</w:t>
      </w:r>
      <w:proofErr w:type="spellEnd"/>
      <w:r>
        <w:t xml:space="preserve"> der selbigen. </w:t>
      </w:r>
    </w:p>
    <w:p w14:paraId="76CB4BD7" w14:textId="77777777" w:rsidR="00A23DFA" w:rsidRDefault="00A23DFA" w:rsidP="00A23DFA">
      <w:pPr>
        <w:pStyle w:val="StandardWeb"/>
      </w:pPr>
      <w:r>
        <w:t xml:space="preserve">Weyl unser lieber Herr Jesus Christus in </w:t>
      </w:r>
      <w:proofErr w:type="spellStart"/>
      <w:r>
        <w:t>disem</w:t>
      </w:r>
      <w:proofErr w:type="spellEnd"/>
      <w:r>
        <w:t xml:space="preserve"> gegenwertigen </w:t>
      </w:r>
      <w:proofErr w:type="spellStart"/>
      <w:r>
        <w:t>Euangelio</w:t>
      </w:r>
      <w:proofErr w:type="spellEnd"/>
      <w:r>
        <w:t xml:space="preserve">/ Wie er </w:t>
      </w:r>
      <w:proofErr w:type="spellStart"/>
      <w:r>
        <w:t>sunst</w:t>
      </w:r>
      <w:proofErr w:type="spellEnd"/>
      <w:r>
        <w:t xml:space="preserve"> </w:t>
      </w:r>
      <w:proofErr w:type="spellStart"/>
      <w:r>
        <w:t>mermals</w:t>
      </w:r>
      <w:proofErr w:type="spellEnd"/>
      <w:r>
        <w:t xml:space="preserve"> </w:t>
      </w:r>
      <w:proofErr w:type="spellStart"/>
      <w:r>
        <w:t>meldung</w:t>
      </w:r>
      <w:proofErr w:type="spellEnd"/>
      <w:r>
        <w:t xml:space="preserve"> thut von dem </w:t>
      </w:r>
      <w:proofErr w:type="spellStart"/>
      <w:r>
        <w:t>Teüffel</w:t>
      </w:r>
      <w:proofErr w:type="spellEnd"/>
      <w:r>
        <w:t xml:space="preserve">/ und uns den selbigen hie abmalet/ was er sey/ und was sein thun und seine </w:t>
      </w:r>
      <w:proofErr w:type="spellStart"/>
      <w:r>
        <w:t>anschleg</w:t>
      </w:r>
      <w:proofErr w:type="spellEnd"/>
      <w:r>
        <w:t xml:space="preserve"> seyen/ Hab ich mir </w:t>
      </w:r>
      <w:proofErr w:type="spellStart"/>
      <w:r>
        <w:t>fürgenummen</w:t>
      </w:r>
      <w:proofErr w:type="spellEnd"/>
      <w:r>
        <w:t xml:space="preserve">/ </w:t>
      </w:r>
      <w:proofErr w:type="spellStart"/>
      <w:r>
        <w:t>umb</w:t>
      </w:r>
      <w:proofErr w:type="spellEnd"/>
      <w:r>
        <w:t xml:space="preserve"> der </w:t>
      </w:r>
      <w:proofErr w:type="spellStart"/>
      <w:r>
        <w:t>wort</w:t>
      </w:r>
      <w:proofErr w:type="spellEnd"/>
      <w:r>
        <w:t xml:space="preserve"> Christi willen von dem selbigen </w:t>
      </w:r>
      <w:proofErr w:type="spellStart"/>
      <w:r>
        <w:t>Teüffel</w:t>
      </w:r>
      <w:proofErr w:type="spellEnd"/>
      <w:r>
        <w:t xml:space="preserve"> auch </w:t>
      </w:r>
      <w:proofErr w:type="spellStart"/>
      <w:r>
        <w:t>zupredigen</w:t>
      </w:r>
      <w:proofErr w:type="spellEnd"/>
      <w:r>
        <w:t xml:space="preserve">/ damit alle </w:t>
      </w:r>
      <w:proofErr w:type="spellStart"/>
      <w:r>
        <w:t>Christenleut</w:t>
      </w:r>
      <w:proofErr w:type="spellEnd"/>
      <w:r>
        <w:t xml:space="preserve">/ nach dem sie </w:t>
      </w:r>
      <w:proofErr w:type="spellStart"/>
      <w:r>
        <w:t>disen</w:t>
      </w:r>
      <w:proofErr w:type="spellEnd"/>
      <w:r>
        <w:t xml:space="preserve"> bösen </w:t>
      </w:r>
      <w:proofErr w:type="spellStart"/>
      <w:r>
        <w:t>geyst</w:t>
      </w:r>
      <w:proofErr w:type="spellEnd"/>
      <w:r>
        <w:t xml:space="preserve"> </w:t>
      </w:r>
      <w:proofErr w:type="spellStart"/>
      <w:r>
        <w:t>erkant</w:t>
      </w:r>
      <w:proofErr w:type="spellEnd"/>
      <w:r>
        <w:t xml:space="preserve"> haben/ sich wissen vor seinen listen/ </w:t>
      </w:r>
      <w:proofErr w:type="spellStart"/>
      <w:r>
        <w:t>gespensten</w:t>
      </w:r>
      <w:proofErr w:type="spellEnd"/>
      <w:r>
        <w:t xml:space="preserve"> und </w:t>
      </w:r>
      <w:proofErr w:type="spellStart"/>
      <w:r>
        <w:t>anschlegen</w:t>
      </w:r>
      <w:proofErr w:type="spellEnd"/>
      <w:r>
        <w:t xml:space="preserve"> </w:t>
      </w:r>
      <w:proofErr w:type="spellStart"/>
      <w:r>
        <w:t>dester</w:t>
      </w:r>
      <w:proofErr w:type="spellEnd"/>
      <w:r>
        <w:t xml:space="preserve"> </w:t>
      </w:r>
      <w:proofErr w:type="spellStart"/>
      <w:r>
        <w:t>baser</w:t>
      </w:r>
      <w:proofErr w:type="spellEnd"/>
      <w:r>
        <w:t xml:space="preserve"> </w:t>
      </w:r>
      <w:proofErr w:type="spellStart"/>
      <w:r>
        <w:t>zuhüten</w:t>
      </w:r>
      <w:proofErr w:type="spellEnd"/>
      <w:r>
        <w:t xml:space="preserve">. </w:t>
      </w:r>
    </w:p>
    <w:p w14:paraId="70296DF0" w14:textId="77777777" w:rsidR="00A23DFA" w:rsidRDefault="00A23DFA" w:rsidP="00A23DFA">
      <w:pPr>
        <w:pStyle w:val="StandardWeb"/>
      </w:pPr>
      <w:r>
        <w:t xml:space="preserve">Unser Herr Christus gibt hie dem </w:t>
      </w:r>
      <w:proofErr w:type="spellStart"/>
      <w:r>
        <w:t>Teüffel</w:t>
      </w:r>
      <w:proofErr w:type="spellEnd"/>
      <w:r>
        <w:t xml:space="preserve"> </w:t>
      </w:r>
      <w:proofErr w:type="spellStart"/>
      <w:r>
        <w:t>zwen</w:t>
      </w:r>
      <w:proofErr w:type="spellEnd"/>
      <w:r>
        <w:t xml:space="preserve"> </w:t>
      </w:r>
      <w:proofErr w:type="spellStart"/>
      <w:r>
        <w:t>namen</w:t>
      </w:r>
      <w:proofErr w:type="spellEnd"/>
      <w:r>
        <w:t xml:space="preserve"> und </w:t>
      </w:r>
      <w:proofErr w:type="spellStart"/>
      <w:r>
        <w:t>titel</w:t>
      </w:r>
      <w:proofErr w:type="spellEnd"/>
      <w:r>
        <w:t xml:space="preserve">. Zum ersten </w:t>
      </w:r>
      <w:proofErr w:type="spellStart"/>
      <w:r>
        <w:t>haist</w:t>
      </w:r>
      <w:proofErr w:type="spellEnd"/>
      <w:r>
        <w:t xml:space="preserve"> er in ein </w:t>
      </w:r>
      <w:proofErr w:type="spellStart"/>
      <w:r>
        <w:t>mörder</w:t>
      </w:r>
      <w:proofErr w:type="spellEnd"/>
      <w:r>
        <w:t xml:space="preserve">/ Zum andern nennet er in ein </w:t>
      </w:r>
      <w:proofErr w:type="spellStart"/>
      <w:r>
        <w:t>lügner</w:t>
      </w:r>
      <w:proofErr w:type="spellEnd"/>
      <w:r>
        <w:t xml:space="preserve">. </w:t>
      </w:r>
      <w:proofErr w:type="spellStart"/>
      <w:r>
        <w:t>Dise</w:t>
      </w:r>
      <w:proofErr w:type="spellEnd"/>
      <w:r>
        <w:t xml:space="preserve"> zwey wöllen wir besehen/ wie sie bey dem </w:t>
      </w:r>
      <w:proofErr w:type="spellStart"/>
      <w:r>
        <w:t>Teüffel</w:t>
      </w:r>
      <w:proofErr w:type="spellEnd"/>
      <w:r>
        <w:t xml:space="preserve"> seyen. </w:t>
      </w:r>
    </w:p>
    <w:p w14:paraId="006B93B1" w14:textId="77777777" w:rsidR="00A23DFA" w:rsidRDefault="00A23DFA" w:rsidP="00A23DFA">
      <w:pPr>
        <w:pStyle w:val="StandardWeb"/>
      </w:pPr>
      <w:r>
        <w:t xml:space="preserve">Zum ersten spricht der Herr JEsus/ er sey ein </w:t>
      </w:r>
      <w:proofErr w:type="spellStart"/>
      <w:r>
        <w:t>mörder</w:t>
      </w:r>
      <w:proofErr w:type="spellEnd"/>
      <w:r>
        <w:t xml:space="preserve"> von </w:t>
      </w:r>
      <w:proofErr w:type="spellStart"/>
      <w:r>
        <w:t>anfang</w:t>
      </w:r>
      <w:proofErr w:type="spellEnd"/>
      <w:r>
        <w:t xml:space="preserve">. </w:t>
      </w:r>
      <w:proofErr w:type="spellStart"/>
      <w:r>
        <w:t>Darumb</w:t>
      </w:r>
      <w:proofErr w:type="spellEnd"/>
      <w:r>
        <w:t xml:space="preserve"> so </w:t>
      </w:r>
      <w:proofErr w:type="spellStart"/>
      <w:r>
        <w:t>richt</w:t>
      </w:r>
      <w:proofErr w:type="spellEnd"/>
      <w:r>
        <w:t xml:space="preserve"> er allenthalben </w:t>
      </w:r>
      <w:proofErr w:type="spellStart"/>
      <w:r>
        <w:t>mörderey</w:t>
      </w:r>
      <w:proofErr w:type="spellEnd"/>
      <w:r>
        <w:t>/</w:t>
      </w:r>
      <w:proofErr w:type="spellStart"/>
      <w:r>
        <w:t>rauberey</w:t>
      </w:r>
      <w:proofErr w:type="spellEnd"/>
      <w:r>
        <w:t xml:space="preserve">/ </w:t>
      </w:r>
      <w:proofErr w:type="spellStart"/>
      <w:r>
        <w:t>auffrhur</w:t>
      </w:r>
      <w:proofErr w:type="spellEnd"/>
      <w:r>
        <w:t xml:space="preserve"> und </w:t>
      </w:r>
      <w:proofErr w:type="spellStart"/>
      <w:r>
        <w:t>todtschleg</w:t>
      </w:r>
      <w:proofErr w:type="spellEnd"/>
      <w:r>
        <w:t xml:space="preserve"> an/ </w:t>
      </w:r>
      <w:proofErr w:type="spellStart"/>
      <w:r>
        <w:t>darauff</w:t>
      </w:r>
      <w:proofErr w:type="spellEnd"/>
      <w:r>
        <w:t xml:space="preserve"> </w:t>
      </w:r>
      <w:proofErr w:type="spellStart"/>
      <w:r>
        <w:t>steet</w:t>
      </w:r>
      <w:proofErr w:type="spellEnd"/>
      <w:r>
        <w:t xml:space="preserve"> sein </w:t>
      </w:r>
      <w:proofErr w:type="spellStart"/>
      <w:r>
        <w:t>lust</w:t>
      </w:r>
      <w:proofErr w:type="spellEnd"/>
      <w:r>
        <w:t xml:space="preserve">/ das er </w:t>
      </w:r>
      <w:proofErr w:type="spellStart"/>
      <w:r>
        <w:t>vil</w:t>
      </w:r>
      <w:proofErr w:type="spellEnd"/>
      <w:r>
        <w:t xml:space="preserve"> </w:t>
      </w:r>
      <w:proofErr w:type="spellStart"/>
      <w:r>
        <w:t>menschen</w:t>
      </w:r>
      <w:proofErr w:type="spellEnd"/>
      <w:r>
        <w:t xml:space="preserve"> </w:t>
      </w:r>
      <w:proofErr w:type="spellStart"/>
      <w:r>
        <w:t>umb</w:t>
      </w:r>
      <w:proofErr w:type="spellEnd"/>
      <w:r>
        <w:t xml:space="preserve"> bringe und </w:t>
      </w:r>
      <w:proofErr w:type="spellStart"/>
      <w:r>
        <w:t>ermörde</w:t>
      </w:r>
      <w:proofErr w:type="spellEnd"/>
      <w:r>
        <w:t xml:space="preserve">/ und </w:t>
      </w:r>
      <w:proofErr w:type="spellStart"/>
      <w:r>
        <w:t>dises</w:t>
      </w:r>
      <w:proofErr w:type="spellEnd"/>
      <w:r>
        <w:t xml:space="preserve"> </w:t>
      </w:r>
      <w:proofErr w:type="spellStart"/>
      <w:r>
        <w:t>stückleins</w:t>
      </w:r>
      <w:proofErr w:type="spellEnd"/>
      <w:r>
        <w:t xml:space="preserve"> hat er sich </w:t>
      </w:r>
      <w:proofErr w:type="spellStart"/>
      <w:r>
        <w:t>ye</w:t>
      </w:r>
      <w:proofErr w:type="spellEnd"/>
      <w:r>
        <w:t xml:space="preserve"> und </w:t>
      </w:r>
      <w:proofErr w:type="spellStart"/>
      <w:r>
        <w:t>ye</w:t>
      </w:r>
      <w:proofErr w:type="spellEnd"/>
      <w:r>
        <w:t xml:space="preserve"> beflissen. </w:t>
      </w:r>
    </w:p>
    <w:p w14:paraId="3A0D9863" w14:textId="77777777" w:rsidR="00A23DFA" w:rsidRDefault="00A23DFA" w:rsidP="00A23DFA">
      <w:pPr>
        <w:pStyle w:val="StandardWeb"/>
      </w:pPr>
      <w:r>
        <w:t xml:space="preserve">Also hat er zum ersten den todt in die </w:t>
      </w:r>
      <w:proofErr w:type="spellStart"/>
      <w:r>
        <w:t>welt</w:t>
      </w:r>
      <w:proofErr w:type="spellEnd"/>
      <w:r>
        <w:t xml:space="preserve"> gebracht/ und alles menschlich </w:t>
      </w:r>
      <w:proofErr w:type="spellStart"/>
      <w:r>
        <w:t>geschlecht</w:t>
      </w:r>
      <w:proofErr w:type="spellEnd"/>
      <w:r>
        <w:t xml:space="preserve"> dem todt </w:t>
      </w:r>
      <w:proofErr w:type="spellStart"/>
      <w:r>
        <w:t>unterworffen</w:t>
      </w:r>
      <w:proofErr w:type="spellEnd"/>
      <w:r>
        <w:t xml:space="preserve"> und </w:t>
      </w:r>
      <w:proofErr w:type="spellStart"/>
      <w:r>
        <w:t>ermördet</w:t>
      </w:r>
      <w:proofErr w:type="spellEnd"/>
      <w:r>
        <w:t xml:space="preserve">/ Dann </w:t>
      </w:r>
      <w:proofErr w:type="spellStart"/>
      <w:r>
        <w:t>Got</w:t>
      </w:r>
      <w:proofErr w:type="spellEnd"/>
      <w:r>
        <w:t xml:space="preserve"> hat den </w:t>
      </w:r>
      <w:proofErr w:type="spellStart"/>
      <w:r>
        <w:t>menschen</w:t>
      </w:r>
      <w:proofErr w:type="spellEnd"/>
      <w:r>
        <w:t xml:space="preserve"> unschuldig und unsterblich gemacht/ wie </w:t>
      </w:r>
      <w:proofErr w:type="spellStart"/>
      <w:r>
        <w:t>auß</w:t>
      </w:r>
      <w:proofErr w:type="spellEnd"/>
      <w:r>
        <w:t xml:space="preserve"> den worten des Herrn </w:t>
      </w:r>
      <w:proofErr w:type="spellStart"/>
      <w:r>
        <w:t>abzunemen</w:t>
      </w:r>
      <w:proofErr w:type="spellEnd"/>
      <w:r>
        <w:t xml:space="preserve"> ist/ Welchen tag </w:t>
      </w:r>
      <w:proofErr w:type="spellStart"/>
      <w:r>
        <w:t>jr</w:t>
      </w:r>
      <w:proofErr w:type="spellEnd"/>
      <w:r>
        <w:t xml:space="preserve"> von dem baum des </w:t>
      </w:r>
      <w:proofErr w:type="spellStart"/>
      <w:r>
        <w:t>erkantnuß</w:t>
      </w:r>
      <w:proofErr w:type="spellEnd"/>
      <w:r>
        <w:t xml:space="preserve"> </w:t>
      </w:r>
      <w:proofErr w:type="spellStart"/>
      <w:r>
        <w:t>guts</w:t>
      </w:r>
      <w:proofErr w:type="spellEnd"/>
      <w:r>
        <w:t xml:space="preserve"> und </w:t>
      </w:r>
      <w:proofErr w:type="spellStart"/>
      <w:r>
        <w:t>böß</w:t>
      </w:r>
      <w:proofErr w:type="spellEnd"/>
      <w:r>
        <w:t xml:space="preserve"> werdet essen/ so werdet </w:t>
      </w:r>
      <w:proofErr w:type="spellStart"/>
      <w:r>
        <w:t>jr</w:t>
      </w:r>
      <w:proofErr w:type="spellEnd"/>
      <w:r>
        <w:t xml:space="preserve"> des </w:t>
      </w:r>
      <w:proofErr w:type="spellStart"/>
      <w:r>
        <w:t>todts</w:t>
      </w:r>
      <w:proofErr w:type="spellEnd"/>
      <w:r>
        <w:t xml:space="preserve"> sterben/ Im ersten Buch Mose. ii. Gleich als </w:t>
      </w:r>
      <w:proofErr w:type="spellStart"/>
      <w:r>
        <w:t>sprech</w:t>
      </w:r>
      <w:proofErr w:type="spellEnd"/>
      <w:r>
        <w:t xml:space="preserve"> er/ Es </w:t>
      </w:r>
      <w:proofErr w:type="spellStart"/>
      <w:r>
        <w:t>sol</w:t>
      </w:r>
      <w:proofErr w:type="spellEnd"/>
      <w:r>
        <w:t xml:space="preserve"> </w:t>
      </w:r>
      <w:proofErr w:type="spellStart"/>
      <w:r>
        <w:t>sunst</w:t>
      </w:r>
      <w:proofErr w:type="spellEnd"/>
      <w:r>
        <w:t xml:space="preserve"> </w:t>
      </w:r>
      <w:proofErr w:type="spellStart"/>
      <w:r>
        <w:t>kain</w:t>
      </w:r>
      <w:proofErr w:type="spellEnd"/>
      <w:r>
        <w:t xml:space="preserve"> not haben/ </w:t>
      </w:r>
      <w:proofErr w:type="spellStart"/>
      <w:r>
        <w:t>jr</w:t>
      </w:r>
      <w:proofErr w:type="spellEnd"/>
      <w:r>
        <w:t xml:space="preserve"> werdet </w:t>
      </w:r>
      <w:proofErr w:type="spellStart"/>
      <w:r>
        <w:t>ewigklich</w:t>
      </w:r>
      <w:proofErr w:type="spellEnd"/>
      <w:r>
        <w:t xml:space="preserve"> bey dem leben </w:t>
      </w:r>
      <w:proofErr w:type="spellStart"/>
      <w:r>
        <w:t>bleyben</w:t>
      </w:r>
      <w:proofErr w:type="spellEnd"/>
      <w:r>
        <w:t xml:space="preserve">/ wenn </w:t>
      </w:r>
      <w:proofErr w:type="spellStart"/>
      <w:r>
        <w:t>jr</w:t>
      </w:r>
      <w:proofErr w:type="spellEnd"/>
      <w:r>
        <w:t xml:space="preserve"> nicht ungehorsam werdet/ das </w:t>
      </w:r>
      <w:proofErr w:type="spellStart"/>
      <w:r>
        <w:t>jr</w:t>
      </w:r>
      <w:proofErr w:type="spellEnd"/>
      <w:r>
        <w:t xml:space="preserve"> von der </w:t>
      </w:r>
      <w:proofErr w:type="spellStart"/>
      <w:r>
        <w:t>verpotten</w:t>
      </w:r>
      <w:proofErr w:type="spellEnd"/>
      <w:r>
        <w:t xml:space="preserve"> </w:t>
      </w:r>
      <w:proofErr w:type="spellStart"/>
      <w:r>
        <w:t>frucht</w:t>
      </w:r>
      <w:proofErr w:type="spellEnd"/>
      <w:r>
        <w:t xml:space="preserve"> esset. Der </w:t>
      </w:r>
      <w:proofErr w:type="spellStart"/>
      <w:r>
        <w:t>teüffel</w:t>
      </w:r>
      <w:proofErr w:type="spellEnd"/>
      <w:r>
        <w:t xml:space="preserve"> aber brachts mit seinen lügen </w:t>
      </w:r>
      <w:proofErr w:type="spellStart"/>
      <w:r>
        <w:t>zuwegen</w:t>
      </w:r>
      <w:proofErr w:type="spellEnd"/>
      <w:r>
        <w:t xml:space="preserve">/ das der </w:t>
      </w:r>
      <w:proofErr w:type="spellStart"/>
      <w:r>
        <w:t>mensch</w:t>
      </w:r>
      <w:proofErr w:type="spellEnd"/>
      <w:r>
        <w:t xml:space="preserve"> Gottes </w:t>
      </w:r>
      <w:proofErr w:type="spellStart"/>
      <w:r>
        <w:t>gepot</w:t>
      </w:r>
      <w:proofErr w:type="spellEnd"/>
      <w:r>
        <w:t xml:space="preserve"> brach und </w:t>
      </w:r>
      <w:proofErr w:type="spellStart"/>
      <w:r>
        <w:t>ubertrat</w:t>
      </w:r>
      <w:proofErr w:type="spellEnd"/>
      <w:r>
        <w:t xml:space="preserve">/ und des </w:t>
      </w:r>
      <w:proofErr w:type="spellStart"/>
      <w:r>
        <w:t>todts</w:t>
      </w:r>
      <w:proofErr w:type="spellEnd"/>
      <w:r>
        <w:t xml:space="preserve"> schuldig wurde/ Ist also der </w:t>
      </w:r>
      <w:proofErr w:type="spellStart"/>
      <w:r>
        <w:t>Sathan</w:t>
      </w:r>
      <w:proofErr w:type="spellEnd"/>
      <w:r>
        <w:t xml:space="preserve"> bald am </w:t>
      </w:r>
      <w:proofErr w:type="spellStart"/>
      <w:r>
        <w:t>anfang</w:t>
      </w:r>
      <w:proofErr w:type="spellEnd"/>
      <w:r>
        <w:t xml:space="preserve"> ein </w:t>
      </w:r>
      <w:proofErr w:type="spellStart"/>
      <w:r>
        <w:t>mörder</w:t>
      </w:r>
      <w:proofErr w:type="spellEnd"/>
      <w:r>
        <w:t xml:space="preserve"> des </w:t>
      </w:r>
      <w:proofErr w:type="spellStart"/>
      <w:r>
        <w:t>menschen</w:t>
      </w:r>
      <w:proofErr w:type="spellEnd"/>
      <w:r>
        <w:t xml:space="preserve"> im </w:t>
      </w:r>
      <w:proofErr w:type="spellStart"/>
      <w:r>
        <w:t>Paradiß</w:t>
      </w:r>
      <w:proofErr w:type="spellEnd"/>
      <w:r>
        <w:t xml:space="preserve"> worden/ und hat das menschlich </w:t>
      </w:r>
      <w:proofErr w:type="spellStart"/>
      <w:r>
        <w:t>geschlecht</w:t>
      </w:r>
      <w:proofErr w:type="spellEnd"/>
      <w:r>
        <w:t xml:space="preserve"> </w:t>
      </w:r>
      <w:proofErr w:type="spellStart"/>
      <w:r>
        <w:t>ermördt</w:t>
      </w:r>
      <w:proofErr w:type="spellEnd"/>
      <w:r>
        <w:t xml:space="preserve"> und in </w:t>
      </w:r>
      <w:proofErr w:type="spellStart"/>
      <w:r>
        <w:t>iamer</w:t>
      </w:r>
      <w:proofErr w:type="spellEnd"/>
      <w:r>
        <w:t xml:space="preserve"> und not gebracht/ wie Moses im ersten buch am ii. und </w:t>
      </w:r>
      <w:proofErr w:type="spellStart"/>
      <w:r>
        <w:t>iii.</w:t>
      </w:r>
      <w:proofErr w:type="spellEnd"/>
      <w:r>
        <w:t xml:space="preserve"> </w:t>
      </w:r>
      <w:proofErr w:type="spellStart"/>
      <w:r>
        <w:t>capiteln</w:t>
      </w:r>
      <w:proofErr w:type="spellEnd"/>
      <w:r>
        <w:t xml:space="preserve"> </w:t>
      </w:r>
      <w:proofErr w:type="spellStart"/>
      <w:r>
        <w:t>beschreybt</w:t>
      </w:r>
      <w:proofErr w:type="spellEnd"/>
      <w:r>
        <w:t xml:space="preserve">. </w:t>
      </w:r>
      <w:proofErr w:type="spellStart"/>
      <w:r>
        <w:t>Darumb</w:t>
      </w:r>
      <w:proofErr w:type="spellEnd"/>
      <w:r>
        <w:t xml:space="preserve"> auch Salomon im Buch der </w:t>
      </w:r>
      <w:proofErr w:type="spellStart"/>
      <w:r>
        <w:t>weyßheyt</w:t>
      </w:r>
      <w:proofErr w:type="spellEnd"/>
      <w:r>
        <w:t xml:space="preserve"> spricht/ Das </w:t>
      </w:r>
      <w:proofErr w:type="spellStart"/>
      <w:r>
        <w:t>auß</w:t>
      </w:r>
      <w:proofErr w:type="spellEnd"/>
      <w:r>
        <w:t xml:space="preserve"> </w:t>
      </w:r>
      <w:proofErr w:type="spellStart"/>
      <w:r>
        <w:t>neyd</w:t>
      </w:r>
      <w:proofErr w:type="spellEnd"/>
      <w:r>
        <w:t xml:space="preserve"> des </w:t>
      </w:r>
      <w:proofErr w:type="spellStart"/>
      <w:r>
        <w:t>Teüffels</w:t>
      </w:r>
      <w:proofErr w:type="spellEnd"/>
      <w:r>
        <w:t xml:space="preserve">/ der todt in die </w:t>
      </w:r>
      <w:proofErr w:type="spellStart"/>
      <w:r>
        <w:t>welt</w:t>
      </w:r>
      <w:proofErr w:type="spellEnd"/>
      <w:r>
        <w:t xml:space="preserve"> sey </w:t>
      </w:r>
      <w:proofErr w:type="spellStart"/>
      <w:r>
        <w:t>kummen</w:t>
      </w:r>
      <w:proofErr w:type="spellEnd"/>
      <w:r>
        <w:t xml:space="preserve">. </w:t>
      </w:r>
    </w:p>
    <w:p w14:paraId="369BD274" w14:textId="77777777" w:rsidR="00A23DFA" w:rsidRDefault="00A23DFA" w:rsidP="00A23DFA">
      <w:pPr>
        <w:pStyle w:val="StandardWeb"/>
      </w:pPr>
      <w:r>
        <w:t xml:space="preserve">Also hat er </w:t>
      </w:r>
      <w:proofErr w:type="spellStart"/>
      <w:r>
        <w:t>nachcmals</w:t>
      </w:r>
      <w:proofErr w:type="spellEnd"/>
      <w:r>
        <w:t xml:space="preserve"> den Cain erweckt/ wider seinen </w:t>
      </w:r>
      <w:proofErr w:type="spellStart"/>
      <w:r>
        <w:t>bruder</w:t>
      </w:r>
      <w:proofErr w:type="spellEnd"/>
      <w:r>
        <w:t xml:space="preserve"> Abel das er </w:t>
      </w:r>
      <w:proofErr w:type="spellStart"/>
      <w:r>
        <w:t>jn</w:t>
      </w:r>
      <w:proofErr w:type="spellEnd"/>
      <w:r>
        <w:t xml:space="preserve"> </w:t>
      </w:r>
      <w:proofErr w:type="spellStart"/>
      <w:r>
        <w:t>ermördet</w:t>
      </w:r>
      <w:proofErr w:type="spellEnd"/>
      <w:r>
        <w:t xml:space="preserve">/ Im ersten buch Mose am </w:t>
      </w:r>
      <w:proofErr w:type="spellStart"/>
      <w:r>
        <w:t>iiii</w:t>
      </w:r>
      <w:proofErr w:type="spellEnd"/>
      <w:r>
        <w:t xml:space="preserve">. In der ersten Epistel Johannis, </w:t>
      </w:r>
      <w:proofErr w:type="spellStart"/>
      <w:r>
        <w:t>iii.</w:t>
      </w:r>
      <w:proofErr w:type="spellEnd"/>
      <w:r>
        <w:t xml:space="preserve"> Also hat er auch den </w:t>
      </w:r>
      <w:proofErr w:type="spellStart"/>
      <w:r>
        <w:t>Corach</w:t>
      </w:r>
      <w:proofErr w:type="spellEnd"/>
      <w:r>
        <w:t xml:space="preserve">/ </w:t>
      </w:r>
      <w:proofErr w:type="spellStart"/>
      <w:r>
        <w:t>Dathan</w:t>
      </w:r>
      <w:proofErr w:type="spellEnd"/>
      <w:r>
        <w:t xml:space="preserve"> und </w:t>
      </w:r>
      <w:proofErr w:type="spellStart"/>
      <w:r>
        <w:t>Abyram</w:t>
      </w:r>
      <w:proofErr w:type="spellEnd"/>
      <w:r>
        <w:t xml:space="preserve"> zur </w:t>
      </w:r>
      <w:proofErr w:type="spellStart"/>
      <w:r>
        <w:t>auffrur</w:t>
      </w:r>
      <w:proofErr w:type="spellEnd"/>
      <w:r>
        <w:t xml:space="preserve"> wider Mosen und Aaron erweckt/ welche darnach das </w:t>
      </w:r>
      <w:proofErr w:type="spellStart"/>
      <w:r>
        <w:t>erdtrich</w:t>
      </w:r>
      <w:proofErr w:type="spellEnd"/>
      <w:r>
        <w:t xml:space="preserve"> lebendig </w:t>
      </w:r>
      <w:proofErr w:type="spellStart"/>
      <w:r>
        <w:t>verschlande</w:t>
      </w:r>
      <w:proofErr w:type="spellEnd"/>
      <w:r>
        <w:t xml:space="preserve">/ Im </w:t>
      </w:r>
      <w:proofErr w:type="spellStart"/>
      <w:r>
        <w:t>vierden</w:t>
      </w:r>
      <w:proofErr w:type="spellEnd"/>
      <w:r>
        <w:t xml:space="preserve"> buch Mose am xvi. An welcher </w:t>
      </w:r>
      <w:proofErr w:type="spellStart"/>
      <w:r>
        <w:t>auffrur</w:t>
      </w:r>
      <w:proofErr w:type="spellEnd"/>
      <w:r>
        <w:t xml:space="preserve"> und verderben/ der </w:t>
      </w:r>
      <w:proofErr w:type="spellStart"/>
      <w:r>
        <w:t>Teüffel</w:t>
      </w:r>
      <w:proofErr w:type="spellEnd"/>
      <w:r>
        <w:t xml:space="preserve"> schuldig war. </w:t>
      </w:r>
    </w:p>
    <w:p w14:paraId="12E56BD5" w14:textId="77777777" w:rsidR="00A23DFA" w:rsidRDefault="00A23DFA" w:rsidP="00A23DFA">
      <w:pPr>
        <w:pStyle w:val="StandardWeb"/>
      </w:pPr>
      <w:r>
        <w:t xml:space="preserve">So hat er auch </w:t>
      </w:r>
      <w:proofErr w:type="spellStart"/>
      <w:r>
        <w:t>vil</w:t>
      </w:r>
      <w:proofErr w:type="spellEnd"/>
      <w:r>
        <w:t xml:space="preserve"> </w:t>
      </w:r>
      <w:proofErr w:type="spellStart"/>
      <w:r>
        <w:t>mord</w:t>
      </w:r>
      <w:proofErr w:type="spellEnd"/>
      <w:r>
        <w:t xml:space="preserve"> und </w:t>
      </w:r>
      <w:proofErr w:type="spellStart"/>
      <w:r>
        <w:t>todtschleg</w:t>
      </w:r>
      <w:proofErr w:type="spellEnd"/>
      <w:r>
        <w:t xml:space="preserve"> in der wüsten angerichtet mit dem </w:t>
      </w:r>
      <w:proofErr w:type="spellStart"/>
      <w:r>
        <w:t>gulden</w:t>
      </w:r>
      <w:proofErr w:type="spellEnd"/>
      <w:r>
        <w:t xml:space="preserve"> kalb/ Im andern buch Mose am .xxxii. fielen </w:t>
      </w:r>
      <w:proofErr w:type="spellStart"/>
      <w:r>
        <w:t>auff</w:t>
      </w:r>
      <w:proofErr w:type="spellEnd"/>
      <w:r>
        <w:t xml:space="preserve"> den selbigen tag drey </w:t>
      </w:r>
      <w:proofErr w:type="spellStart"/>
      <w:r>
        <w:t>tausent</w:t>
      </w:r>
      <w:proofErr w:type="spellEnd"/>
      <w:r>
        <w:t xml:space="preserve"> man/ mit dem ungehorsam/ Im </w:t>
      </w:r>
      <w:proofErr w:type="spellStart"/>
      <w:r>
        <w:t>vierden</w:t>
      </w:r>
      <w:proofErr w:type="spellEnd"/>
      <w:r>
        <w:t xml:space="preserve"> Buch </w:t>
      </w:r>
      <w:proofErr w:type="spellStart"/>
      <w:r>
        <w:t>mose</w:t>
      </w:r>
      <w:proofErr w:type="spellEnd"/>
      <w:r>
        <w:t xml:space="preserve"> .xi. do das </w:t>
      </w:r>
      <w:proofErr w:type="spellStart"/>
      <w:r>
        <w:t>feur</w:t>
      </w:r>
      <w:proofErr w:type="spellEnd"/>
      <w:r>
        <w:t xml:space="preserve"> die </w:t>
      </w:r>
      <w:proofErr w:type="spellStart"/>
      <w:r>
        <w:t>aussersten</w:t>
      </w:r>
      <w:proofErr w:type="spellEnd"/>
      <w:r>
        <w:t xml:space="preserve"> leger </w:t>
      </w:r>
      <w:proofErr w:type="spellStart"/>
      <w:r>
        <w:t>verzeret</w:t>
      </w:r>
      <w:proofErr w:type="spellEnd"/>
      <w:r>
        <w:t xml:space="preserve">/ mit dem </w:t>
      </w:r>
      <w:proofErr w:type="spellStart"/>
      <w:r>
        <w:t>feürin</w:t>
      </w:r>
      <w:proofErr w:type="spellEnd"/>
      <w:r>
        <w:t xml:space="preserve"> schlangen/ das ein groß </w:t>
      </w:r>
      <w:proofErr w:type="spellStart"/>
      <w:r>
        <w:t>volck</w:t>
      </w:r>
      <w:proofErr w:type="spellEnd"/>
      <w:r>
        <w:t xml:space="preserve"> in Israel </w:t>
      </w:r>
      <w:proofErr w:type="spellStart"/>
      <w:r>
        <w:t>start</w:t>
      </w:r>
      <w:proofErr w:type="spellEnd"/>
      <w:r>
        <w:t xml:space="preserve">/ Im </w:t>
      </w:r>
      <w:proofErr w:type="spellStart"/>
      <w:r>
        <w:t>vierden</w:t>
      </w:r>
      <w:proofErr w:type="spellEnd"/>
      <w:r>
        <w:t xml:space="preserve"> Buch Mose am .xxi. Mit den </w:t>
      </w:r>
      <w:proofErr w:type="spellStart"/>
      <w:r>
        <w:t>Moabitischen</w:t>
      </w:r>
      <w:proofErr w:type="spellEnd"/>
      <w:r>
        <w:t xml:space="preserve"> </w:t>
      </w:r>
      <w:proofErr w:type="spellStart"/>
      <w:r>
        <w:t>töchtern</w:t>
      </w:r>
      <w:proofErr w:type="spellEnd"/>
      <w:r>
        <w:t xml:space="preserve">/ do sie durch </w:t>
      </w:r>
      <w:proofErr w:type="spellStart"/>
      <w:r>
        <w:t>anregung</w:t>
      </w:r>
      <w:proofErr w:type="spellEnd"/>
      <w:r>
        <w:t xml:space="preserve"> der </w:t>
      </w:r>
      <w:proofErr w:type="spellStart"/>
      <w:r>
        <w:t>Teüffels</w:t>
      </w:r>
      <w:proofErr w:type="spellEnd"/>
      <w:r>
        <w:t xml:space="preserve"> sich mit </w:t>
      </w:r>
      <w:proofErr w:type="spellStart"/>
      <w:r>
        <w:t>jn</w:t>
      </w:r>
      <w:proofErr w:type="spellEnd"/>
      <w:r>
        <w:t xml:space="preserve"> </w:t>
      </w:r>
      <w:proofErr w:type="spellStart"/>
      <w:r>
        <w:t>vermischeten</w:t>
      </w:r>
      <w:proofErr w:type="spellEnd"/>
      <w:r>
        <w:t xml:space="preserve">/ Im </w:t>
      </w:r>
      <w:proofErr w:type="spellStart"/>
      <w:r>
        <w:t>vierden</w:t>
      </w:r>
      <w:proofErr w:type="spellEnd"/>
      <w:r>
        <w:t xml:space="preserve"> Buch Mose .25. das </w:t>
      </w:r>
      <w:proofErr w:type="spellStart"/>
      <w:r>
        <w:t>jr</w:t>
      </w:r>
      <w:proofErr w:type="spellEnd"/>
      <w:r>
        <w:t xml:space="preserve"> vier und </w:t>
      </w:r>
      <w:proofErr w:type="spellStart"/>
      <w:r>
        <w:t>zweitzig</w:t>
      </w:r>
      <w:proofErr w:type="spellEnd"/>
      <w:r>
        <w:t xml:space="preserve"> </w:t>
      </w:r>
      <w:proofErr w:type="spellStart"/>
      <w:r>
        <w:t>tausent</w:t>
      </w:r>
      <w:proofErr w:type="spellEnd"/>
      <w:r>
        <w:t xml:space="preserve"> </w:t>
      </w:r>
      <w:proofErr w:type="spellStart"/>
      <w:r>
        <w:t>umbkamen</w:t>
      </w:r>
      <w:proofErr w:type="spellEnd"/>
      <w:r>
        <w:t xml:space="preserve">. Wie </w:t>
      </w:r>
      <w:proofErr w:type="spellStart"/>
      <w:r>
        <w:t>vil</w:t>
      </w:r>
      <w:proofErr w:type="spellEnd"/>
      <w:r>
        <w:t xml:space="preserve"> </w:t>
      </w:r>
      <w:proofErr w:type="spellStart"/>
      <w:r>
        <w:t>menschen</w:t>
      </w:r>
      <w:proofErr w:type="spellEnd"/>
      <w:r>
        <w:t xml:space="preserve"> hat er </w:t>
      </w:r>
      <w:proofErr w:type="spellStart"/>
      <w:r>
        <w:t>ermördet</w:t>
      </w:r>
      <w:proofErr w:type="spellEnd"/>
      <w:r>
        <w:t xml:space="preserve">/ </w:t>
      </w:r>
      <w:proofErr w:type="spellStart"/>
      <w:r>
        <w:t>umb</w:t>
      </w:r>
      <w:proofErr w:type="spellEnd"/>
      <w:r>
        <w:t xml:space="preserve"> der </w:t>
      </w:r>
      <w:proofErr w:type="spellStart"/>
      <w:r>
        <w:t>sündt</w:t>
      </w:r>
      <w:proofErr w:type="spellEnd"/>
      <w:r>
        <w:t xml:space="preserve"> willen die zu Gibea in Ben </w:t>
      </w:r>
      <w:proofErr w:type="spellStart"/>
      <w:r>
        <w:t>Jamin</w:t>
      </w:r>
      <w:proofErr w:type="spellEnd"/>
      <w:r>
        <w:t xml:space="preserve"> </w:t>
      </w:r>
      <w:proofErr w:type="spellStart"/>
      <w:r>
        <w:t>geschach</w:t>
      </w:r>
      <w:proofErr w:type="spellEnd"/>
      <w:r>
        <w:t xml:space="preserve">: Im Buch der Richter am .xix. und .xx. cap. Was er für </w:t>
      </w:r>
      <w:proofErr w:type="spellStart"/>
      <w:r>
        <w:t>mordt</w:t>
      </w:r>
      <w:proofErr w:type="spellEnd"/>
      <w:r>
        <w:t xml:space="preserve"> unter den Richtern und Königen Israel hab </w:t>
      </w:r>
      <w:proofErr w:type="spellStart"/>
      <w:r>
        <w:t>gestifftet</w:t>
      </w:r>
      <w:proofErr w:type="spellEnd"/>
      <w:r>
        <w:t xml:space="preserve">/ wer lang zu </w:t>
      </w:r>
      <w:proofErr w:type="spellStart"/>
      <w:r>
        <w:t>erzelen</w:t>
      </w:r>
      <w:proofErr w:type="spellEnd"/>
      <w:r>
        <w:t xml:space="preserve">. </w:t>
      </w:r>
    </w:p>
    <w:p w14:paraId="06668CFE" w14:textId="77777777" w:rsidR="00A23DFA" w:rsidRDefault="00A23DFA" w:rsidP="00A23DFA">
      <w:pPr>
        <w:pStyle w:val="StandardWeb"/>
      </w:pPr>
      <w:r>
        <w:t xml:space="preserve">Er hat aber nicht </w:t>
      </w:r>
      <w:proofErr w:type="spellStart"/>
      <w:r>
        <w:t>allain</w:t>
      </w:r>
      <w:proofErr w:type="spellEnd"/>
      <w:r>
        <w:t xml:space="preserve"> die </w:t>
      </w:r>
      <w:proofErr w:type="spellStart"/>
      <w:r>
        <w:t>frummen</w:t>
      </w:r>
      <w:proofErr w:type="spellEnd"/>
      <w:r>
        <w:t xml:space="preserve"> </w:t>
      </w:r>
      <w:proofErr w:type="spellStart"/>
      <w:r>
        <w:t>ermördt</w:t>
      </w:r>
      <w:proofErr w:type="spellEnd"/>
      <w:r>
        <w:t xml:space="preserve">/ </w:t>
      </w:r>
      <w:proofErr w:type="spellStart"/>
      <w:r>
        <w:t>sunder</w:t>
      </w:r>
      <w:proofErr w:type="spellEnd"/>
      <w:r>
        <w:t xml:space="preserve"> auch die bösen/ und deren </w:t>
      </w:r>
      <w:proofErr w:type="spellStart"/>
      <w:r>
        <w:t>vil</w:t>
      </w:r>
      <w:proofErr w:type="spellEnd"/>
      <w:r>
        <w:t xml:space="preserve"> </w:t>
      </w:r>
      <w:proofErr w:type="spellStart"/>
      <w:r>
        <w:t>tausent</w:t>
      </w:r>
      <w:proofErr w:type="spellEnd"/>
      <w:r>
        <w:t xml:space="preserve"> </w:t>
      </w:r>
      <w:proofErr w:type="spellStart"/>
      <w:r>
        <w:t>mer</w:t>
      </w:r>
      <w:proofErr w:type="spellEnd"/>
      <w:r>
        <w:t xml:space="preserve">/ dann der </w:t>
      </w:r>
      <w:proofErr w:type="spellStart"/>
      <w:r>
        <w:t>frummen</w:t>
      </w:r>
      <w:proofErr w:type="spellEnd"/>
      <w:r>
        <w:t xml:space="preserve">/ dann all sein </w:t>
      </w:r>
      <w:proofErr w:type="spellStart"/>
      <w:r>
        <w:t>datum</w:t>
      </w:r>
      <w:proofErr w:type="spellEnd"/>
      <w:r>
        <w:t xml:space="preserve"> </w:t>
      </w:r>
      <w:proofErr w:type="spellStart"/>
      <w:r>
        <w:t>steet</w:t>
      </w:r>
      <w:proofErr w:type="spellEnd"/>
      <w:r>
        <w:t xml:space="preserve"> </w:t>
      </w:r>
      <w:proofErr w:type="spellStart"/>
      <w:r>
        <w:t>jm</w:t>
      </w:r>
      <w:proofErr w:type="spellEnd"/>
      <w:r>
        <w:t xml:space="preserve"> </w:t>
      </w:r>
      <w:proofErr w:type="spellStart"/>
      <w:r>
        <w:t>auff</w:t>
      </w:r>
      <w:proofErr w:type="spellEnd"/>
      <w:r>
        <w:t xml:space="preserve"> verderben/ </w:t>
      </w:r>
      <w:proofErr w:type="spellStart"/>
      <w:r>
        <w:t>mörden</w:t>
      </w:r>
      <w:proofErr w:type="spellEnd"/>
      <w:r>
        <w:t xml:space="preserve">/ und </w:t>
      </w:r>
      <w:proofErr w:type="spellStart"/>
      <w:r>
        <w:t>blutvergiessen</w:t>
      </w:r>
      <w:proofErr w:type="spellEnd"/>
      <w:r>
        <w:t xml:space="preserve">. Er hat </w:t>
      </w:r>
      <w:proofErr w:type="spellStart"/>
      <w:r>
        <w:t>vil</w:t>
      </w:r>
      <w:proofErr w:type="spellEnd"/>
      <w:r>
        <w:t xml:space="preserve"> </w:t>
      </w:r>
      <w:proofErr w:type="spellStart"/>
      <w:r>
        <w:t>frummer</w:t>
      </w:r>
      <w:proofErr w:type="spellEnd"/>
      <w:r>
        <w:t xml:space="preserve"> Propheten und </w:t>
      </w:r>
      <w:proofErr w:type="spellStart"/>
      <w:r>
        <w:t>heyliger</w:t>
      </w:r>
      <w:proofErr w:type="spellEnd"/>
      <w:r>
        <w:t xml:space="preserve"> </w:t>
      </w:r>
      <w:proofErr w:type="spellStart"/>
      <w:r>
        <w:t>leut</w:t>
      </w:r>
      <w:proofErr w:type="spellEnd"/>
      <w:r>
        <w:t xml:space="preserve"> </w:t>
      </w:r>
      <w:proofErr w:type="spellStart"/>
      <w:r>
        <w:t>ermördet</w:t>
      </w:r>
      <w:proofErr w:type="spellEnd"/>
      <w:r>
        <w:t xml:space="preserve">. Die </w:t>
      </w:r>
      <w:proofErr w:type="spellStart"/>
      <w:r>
        <w:t>Jesabel</w:t>
      </w:r>
      <w:proofErr w:type="spellEnd"/>
      <w:r>
        <w:t xml:space="preserve"> bracht er dahin/ das sie den </w:t>
      </w:r>
      <w:proofErr w:type="spellStart"/>
      <w:r>
        <w:t>frummen</w:t>
      </w:r>
      <w:proofErr w:type="spellEnd"/>
      <w:r>
        <w:t xml:space="preserve"> </w:t>
      </w:r>
      <w:proofErr w:type="spellStart"/>
      <w:r>
        <w:t>heyligen</w:t>
      </w:r>
      <w:proofErr w:type="spellEnd"/>
      <w:r>
        <w:t xml:space="preserve"> man Naboth ließ </w:t>
      </w:r>
      <w:proofErr w:type="spellStart"/>
      <w:r>
        <w:t>verstainigen</w:t>
      </w:r>
      <w:proofErr w:type="spellEnd"/>
      <w:r>
        <w:t xml:space="preserve">/ In dritten Buch der König am .xxi. cap. Er beweget der gleichen den König Joas/ das er den </w:t>
      </w:r>
      <w:proofErr w:type="spellStart"/>
      <w:r>
        <w:t>frummen</w:t>
      </w:r>
      <w:proofErr w:type="spellEnd"/>
      <w:r>
        <w:t xml:space="preserve"> Propheten </w:t>
      </w:r>
      <w:proofErr w:type="spellStart"/>
      <w:r>
        <w:t>Zacharia</w:t>
      </w:r>
      <w:proofErr w:type="spellEnd"/>
      <w:r>
        <w:t xml:space="preserve">/ den </w:t>
      </w:r>
      <w:proofErr w:type="spellStart"/>
      <w:r>
        <w:t>sun</w:t>
      </w:r>
      <w:proofErr w:type="spellEnd"/>
      <w:r>
        <w:t xml:space="preserve"> </w:t>
      </w:r>
      <w:proofErr w:type="spellStart"/>
      <w:r>
        <w:t>Joiada</w:t>
      </w:r>
      <w:proofErr w:type="spellEnd"/>
      <w:r>
        <w:t xml:space="preserve">/ ließ </w:t>
      </w:r>
      <w:proofErr w:type="spellStart"/>
      <w:r>
        <w:t>stainigen</w:t>
      </w:r>
      <w:proofErr w:type="spellEnd"/>
      <w:r>
        <w:t xml:space="preserve"> und ermorden. In der andern Epistel </w:t>
      </w:r>
      <w:proofErr w:type="spellStart"/>
      <w:r>
        <w:t>zun</w:t>
      </w:r>
      <w:proofErr w:type="spellEnd"/>
      <w:r>
        <w:t xml:space="preserve"> </w:t>
      </w:r>
      <w:proofErr w:type="spellStart"/>
      <w:r>
        <w:t>Corinthern</w:t>
      </w:r>
      <w:proofErr w:type="spellEnd"/>
      <w:r>
        <w:t xml:space="preserve"> am .</w:t>
      </w:r>
      <w:proofErr w:type="spellStart"/>
      <w:r>
        <w:t>xiiii</w:t>
      </w:r>
      <w:proofErr w:type="spellEnd"/>
      <w:r>
        <w:t xml:space="preserve">. Matthei am .xxiii. </w:t>
      </w:r>
      <w:proofErr w:type="spellStart"/>
      <w:r>
        <w:t>Thobie</w:t>
      </w:r>
      <w:proofErr w:type="spellEnd"/>
      <w:r>
        <w:t xml:space="preserve"> am .</w:t>
      </w:r>
      <w:proofErr w:type="spellStart"/>
      <w:r>
        <w:t>iii.</w:t>
      </w:r>
      <w:proofErr w:type="spellEnd"/>
      <w:r>
        <w:t xml:space="preserve"> hat der </w:t>
      </w:r>
      <w:proofErr w:type="spellStart"/>
      <w:r>
        <w:t>Teüffel</w:t>
      </w:r>
      <w:proofErr w:type="spellEnd"/>
      <w:r>
        <w:t xml:space="preserve">/ </w:t>
      </w:r>
      <w:proofErr w:type="spellStart"/>
      <w:r>
        <w:t>Asmodeus</w:t>
      </w:r>
      <w:proofErr w:type="spellEnd"/>
      <w:r>
        <w:t xml:space="preserve"> </w:t>
      </w:r>
      <w:proofErr w:type="spellStart"/>
      <w:r>
        <w:t>genant</w:t>
      </w:r>
      <w:proofErr w:type="spellEnd"/>
      <w:r>
        <w:t xml:space="preserve">/ der Sara/ des </w:t>
      </w:r>
      <w:proofErr w:type="spellStart"/>
      <w:r>
        <w:t>Raguelis</w:t>
      </w:r>
      <w:proofErr w:type="spellEnd"/>
      <w:r>
        <w:t xml:space="preserve"> </w:t>
      </w:r>
      <w:proofErr w:type="spellStart"/>
      <w:r>
        <w:t>töchter</w:t>
      </w:r>
      <w:proofErr w:type="spellEnd"/>
      <w:r>
        <w:t xml:space="preserve">/ </w:t>
      </w:r>
      <w:proofErr w:type="spellStart"/>
      <w:r>
        <w:t>siben</w:t>
      </w:r>
      <w:proofErr w:type="spellEnd"/>
      <w:r>
        <w:t xml:space="preserve"> </w:t>
      </w:r>
      <w:proofErr w:type="spellStart"/>
      <w:r>
        <w:t>menner</w:t>
      </w:r>
      <w:proofErr w:type="spellEnd"/>
      <w:r>
        <w:t xml:space="preserve"> nach einander </w:t>
      </w:r>
      <w:proofErr w:type="spellStart"/>
      <w:r>
        <w:t>ermördet</w:t>
      </w:r>
      <w:proofErr w:type="spellEnd"/>
      <w:r>
        <w:t xml:space="preserve">. </w:t>
      </w:r>
    </w:p>
    <w:p w14:paraId="273BB21C" w14:textId="77777777" w:rsidR="00A23DFA" w:rsidRDefault="00A23DFA" w:rsidP="00A23DFA">
      <w:pPr>
        <w:pStyle w:val="StandardWeb"/>
      </w:pPr>
      <w:r>
        <w:t xml:space="preserve">Er hat sich nicht </w:t>
      </w:r>
      <w:proofErr w:type="spellStart"/>
      <w:r>
        <w:t>allain</w:t>
      </w:r>
      <w:proofErr w:type="spellEnd"/>
      <w:r>
        <w:t xml:space="preserve"> an die </w:t>
      </w:r>
      <w:proofErr w:type="spellStart"/>
      <w:r>
        <w:t>menschen</w:t>
      </w:r>
      <w:proofErr w:type="spellEnd"/>
      <w:r>
        <w:t xml:space="preserve"> </w:t>
      </w:r>
      <w:proofErr w:type="spellStart"/>
      <w:r>
        <w:t>gericht</w:t>
      </w:r>
      <w:proofErr w:type="spellEnd"/>
      <w:r>
        <w:t xml:space="preserve">/ </w:t>
      </w:r>
      <w:proofErr w:type="spellStart"/>
      <w:r>
        <w:t>sunder</w:t>
      </w:r>
      <w:proofErr w:type="spellEnd"/>
      <w:r>
        <w:t xml:space="preserve"> an </w:t>
      </w:r>
      <w:proofErr w:type="spellStart"/>
      <w:r>
        <w:t>Got</w:t>
      </w:r>
      <w:proofErr w:type="spellEnd"/>
      <w:r>
        <w:t xml:space="preserve"> </w:t>
      </w:r>
      <w:proofErr w:type="spellStart"/>
      <w:r>
        <w:t>selbs</w:t>
      </w:r>
      <w:proofErr w:type="spellEnd"/>
      <w:r>
        <w:t xml:space="preserve">/ an unsern Herrn Jesum Christum/ dem ist er so lang nach geschlichen/ </w:t>
      </w:r>
      <w:proofErr w:type="spellStart"/>
      <w:r>
        <w:t>biß</w:t>
      </w:r>
      <w:proofErr w:type="spellEnd"/>
      <w:r>
        <w:t xml:space="preserve"> er die Juden dahin bracht/ das sie </w:t>
      </w:r>
      <w:proofErr w:type="spellStart"/>
      <w:r>
        <w:t>jn</w:t>
      </w:r>
      <w:proofErr w:type="spellEnd"/>
      <w:r>
        <w:t xml:space="preserve"> </w:t>
      </w:r>
      <w:proofErr w:type="spellStart"/>
      <w:r>
        <w:t>ermördet</w:t>
      </w:r>
      <w:proofErr w:type="spellEnd"/>
      <w:r>
        <w:t xml:space="preserve"> haben am Creutz/ mit dem aller </w:t>
      </w:r>
      <w:proofErr w:type="spellStart"/>
      <w:r>
        <w:t>schmehlichsten</w:t>
      </w:r>
      <w:proofErr w:type="spellEnd"/>
      <w:r>
        <w:t xml:space="preserve"> </w:t>
      </w:r>
      <w:proofErr w:type="spellStart"/>
      <w:r>
        <w:t>tode</w:t>
      </w:r>
      <w:proofErr w:type="spellEnd"/>
      <w:r>
        <w:t xml:space="preserve">. </w:t>
      </w:r>
    </w:p>
    <w:p w14:paraId="382C9ABD" w14:textId="77777777" w:rsidR="00A23DFA" w:rsidRDefault="00A23DFA" w:rsidP="00A23DFA">
      <w:pPr>
        <w:pStyle w:val="StandardWeb"/>
      </w:pPr>
      <w:r>
        <w:t xml:space="preserve">Er hat den </w:t>
      </w:r>
      <w:proofErr w:type="spellStart"/>
      <w:r>
        <w:t>Judam</w:t>
      </w:r>
      <w:proofErr w:type="spellEnd"/>
      <w:r>
        <w:t xml:space="preserve"> Ischarioth nicht </w:t>
      </w:r>
      <w:proofErr w:type="spellStart"/>
      <w:r>
        <w:t>allain</w:t>
      </w:r>
      <w:proofErr w:type="spellEnd"/>
      <w:r>
        <w:t xml:space="preserve"> besessen/ und zu dem </w:t>
      </w:r>
      <w:proofErr w:type="spellStart"/>
      <w:r>
        <w:t>verreter</w:t>
      </w:r>
      <w:proofErr w:type="spellEnd"/>
      <w:r>
        <w:t xml:space="preserve"> Christi gemacht/ </w:t>
      </w:r>
      <w:proofErr w:type="spellStart"/>
      <w:r>
        <w:t>sunder</w:t>
      </w:r>
      <w:proofErr w:type="spellEnd"/>
      <w:r>
        <w:t xml:space="preserve"> auch zum strick/ das er sich </w:t>
      </w:r>
      <w:proofErr w:type="spellStart"/>
      <w:r>
        <w:t>selbs</w:t>
      </w:r>
      <w:proofErr w:type="spellEnd"/>
      <w:r>
        <w:t xml:space="preserve"> </w:t>
      </w:r>
      <w:proofErr w:type="spellStart"/>
      <w:r>
        <w:t>erhencket</w:t>
      </w:r>
      <w:proofErr w:type="spellEnd"/>
      <w:r>
        <w:t xml:space="preserve">/ </w:t>
      </w:r>
      <w:proofErr w:type="spellStart"/>
      <w:r>
        <w:t>triben</w:t>
      </w:r>
      <w:proofErr w:type="spellEnd"/>
      <w:r>
        <w:t xml:space="preserve">. </w:t>
      </w:r>
    </w:p>
    <w:p w14:paraId="223911D7" w14:textId="77777777" w:rsidR="00A23DFA" w:rsidRDefault="00A23DFA" w:rsidP="00A23DFA">
      <w:pPr>
        <w:pStyle w:val="StandardWeb"/>
      </w:pPr>
      <w:r>
        <w:t xml:space="preserve">Im buch der </w:t>
      </w:r>
      <w:proofErr w:type="spellStart"/>
      <w:r>
        <w:t>geschicht</w:t>
      </w:r>
      <w:proofErr w:type="spellEnd"/>
      <w:r>
        <w:t xml:space="preserve"> der Apostel am .v. hat er </w:t>
      </w:r>
      <w:proofErr w:type="spellStart"/>
      <w:r>
        <w:t>ananiam</w:t>
      </w:r>
      <w:proofErr w:type="spellEnd"/>
      <w:r>
        <w:t xml:space="preserve"> und sein </w:t>
      </w:r>
      <w:proofErr w:type="spellStart"/>
      <w:r>
        <w:t>weyb</w:t>
      </w:r>
      <w:proofErr w:type="spellEnd"/>
      <w:r>
        <w:t xml:space="preserve"> </w:t>
      </w:r>
      <w:proofErr w:type="spellStart"/>
      <w:r>
        <w:t>Saphyram</w:t>
      </w:r>
      <w:proofErr w:type="spellEnd"/>
      <w:r>
        <w:t xml:space="preserve"> </w:t>
      </w:r>
      <w:proofErr w:type="spellStart"/>
      <w:r>
        <w:t>umb</w:t>
      </w:r>
      <w:proofErr w:type="spellEnd"/>
      <w:r>
        <w:t xml:space="preserve"> </w:t>
      </w:r>
      <w:proofErr w:type="spellStart"/>
      <w:r>
        <w:t>leyb</w:t>
      </w:r>
      <w:proofErr w:type="spellEnd"/>
      <w:r>
        <w:t xml:space="preserve"> und gut gebracht/ wie </w:t>
      </w:r>
      <w:proofErr w:type="spellStart"/>
      <w:r>
        <w:t>vil</w:t>
      </w:r>
      <w:proofErr w:type="spellEnd"/>
      <w:r>
        <w:t xml:space="preserve"> er </w:t>
      </w:r>
      <w:proofErr w:type="spellStart"/>
      <w:r>
        <w:t>sunst</w:t>
      </w:r>
      <w:proofErr w:type="spellEnd"/>
      <w:r>
        <w:t xml:space="preserve"> </w:t>
      </w:r>
      <w:proofErr w:type="spellStart"/>
      <w:r>
        <w:t>menschen</w:t>
      </w:r>
      <w:proofErr w:type="spellEnd"/>
      <w:r>
        <w:t xml:space="preserve"> </w:t>
      </w:r>
      <w:proofErr w:type="spellStart"/>
      <w:r>
        <w:t>ermördt</w:t>
      </w:r>
      <w:proofErr w:type="spellEnd"/>
      <w:r>
        <w:t xml:space="preserve">/ </w:t>
      </w:r>
      <w:proofErr w:type="spellStart"/>
      <w:r>
        <w:t>ertrenckt</w:t>
      </w:r>
      <w:proofErr w:type="spellEnd"/>
      <w:r>
        <w:t xml:space="preserve">/ </w:t>
      </w:r>
      <w:proofErr w:type="spellStart"/>
      <w:r>
        <w:t>erhenckt</w:t>
      </w:r>
      <w:proofErr w:type="spellEnd"/>
      <w:r>
        <w:t xml:space="preserve"> hab/ </w:t>
      </w:r>
      <w:proofErr w:type="spellStart"/>
      <w:r>
        <w:t>kan</w:t>
      </w:r>
      <w:proofErr w:type="spellEnd"/>
      <w:r>
        <w:t xml:space="preserve"> kein </w:t>
      </w:r>
      <w:proofErr w:type="spellStart"/>
      <w:r>
        <w:t>mensch</w:t>
      </w:r>
      <w:proofErr w:type="spellEnd"/>
      <w:r>
        <w:t xml:space="preserve"> </w:t>
      </w:r>
      <w:proofErr w:type="spellStart"/>
      <w:r>
        <w:t>erzelen</w:t>
      </w:r>
      <w:proofErr w:type="spellEnd"/>
      <w:r>
        <w:t xml:space="preserve">/ man höret </w:t>
      </w:r>
      <w:proofErr w:type="spellStart"/>
      <w:r>
        <w:t>teglich</w:t>
      </w:r>
      <w:proofErr w:type="spellEnd"/>
      <w:r>
        <w:t xml:space="preserve"> von </w:t>
      </w:r>
      <w:proofErr w:type="spellStart"/>
      <w:r>
        <w:t>grewlichen</w:t>
      </w:r>
      <w:proofErr w:type="spellEnd"/>
      <w:r>
        <w:t xml:space="preserve"> thaten/ die alle der </w:t>
      </w:r>
      <w:proofErr w:type="spellStart"/>
      <w:r>
        <w:t>Teüffel</w:t>
      </w:r>
      <w:proofErr w:type="spellEnd"/>
      <w:r>
        <w:t xml:space="preserve"> hat </w:t>
      </w:r>
      <w:proofErr w:type="spellStart"/>
      <w:r>
        <w:t>zugericht</w:t>
      </w:r>
      <w:proofErr w:type="spellEnd"/>
      <w:r>
        <w:t xml:space="preserve">/ da werden </w:t>
      </w:r>
      <w:proofErr w:type="spellStart"/>
      <w:r>
        <w:t>etlich</w:t>
      </w:r>
      <w:proofErr w:type="spellEnd"/>
      <w:r>
        <w:t xml:space="preserve"> </w:t>
      </w:r>
      <w:proofErr w:type="spellStart"/>
      <w:r>
        <w:t>tausent</w:t>
      </w:r>
      <w:proofErr w:type="spellEnd"/>
      <w:r>
        <w:t xml:space="preserve"> erschlagen/ da </w:t>
      </w:r>
      <w:proofErr w:type="spellStart"/>
      <w:r>
        <w:t>geet</w:t>
      </w:r>
      <w:proofErr w:type="spellEnd"/>
      <w:r>
        <w:t xml:space="preserve"> ein schiff mit </w:t>
      </w:r>
      <w:proofErr w:type="spellStart"/>
      <w:r>
        <w:t>leutten</w:t>
      </w:r>
      <w:proofErr w:type="spellEnd"/>
      <w:r>
        <w:t xml:space="preserve"> unter </w:t>
      </w:r>
      <w:proofErr w:type="spellStart"/>
      <w:r>
        <w:t>auff</w:t>
      </w:r>
      <w:proofErr w:type="spellEnd"/>
      <w:r>
        <w:t xml:space="preserve"> dem </w:t>
      </w:r>
      <w:proofErr w:type="spellStart"/>
      <w:r>
        <w:t>meer</w:t>
      </w:r>
      <w:proofErr w:type="spellEnd"/>
      <w:r>
        <w:t xml:space="preserve">/ da </w:t>
      </w:r>
      <w:proofErr w:type="spellStart"/>
      <w:r>
        <w:t>versinckt</w:t>
      </w:r>
      <w:proofErr w:type="spellEnd"/>
      <w:r>
        <w:t xml:space="preserve"> ein </w:t>
      </w:r>
      <w:proofErr w:type="spellStart"/>
      <w:r>
        <w:t>landt</w:t>
      </w:r>
      <w:proofErr w:type="spellEnd"/>
      <w:r>
        <w:t xml:space="preserve">/ ein </w:t>
      </w:r>
      <w:proofErr w:type="spellStart"/>
      <w:r>
        <w:t>Stat</w:t>
      </w:r>
      <w:proofErr w:type="spellEnd"/>
      <w:r>
        <w:t xml:space="preserve">/ ein </w:t>
      </w:r>
      <w:proofErr w:type="spellStart"/>
      <w:r>
        <w:t>dorff</w:t>
      </w:r>
      <w:proofErr w:type="spellEnd"/>
      <w:r>
        <w:t xml:space="preserve">/ da ersticht sich einer </w:t>
      </w:r>
      <w:proofErr w:type="spellStart"/>
      <w:r>
        <w:t>selbs</w:t>
      </w:r>
      <w:proofErr w:type="spellEnd"/>
      <w:r>
        <w:t xml:space="preserve">/ da </w:t>
      </w:r>
      <w:proofErr w:type="spellStart"/>
      <w:r>
        <w:t>erhenckt</w:t>
      </w:r>
      <w:proofErr w:type="spellEnd"/>
      <w:r>
        <w:t xml:space="preserve"> sich einer/ da </w:t>
      </w:r>
      <w:proofErr w:type="spellStart"/>
      <w:r>
        <w:t>ertrenckt</w:t>
      </w:r>
      <w:proofErr w:type="spellEnd"/>
      <w:r>
        <w:t xml:space="preserve"> sich einer/ da </w:t>
      </w:r>
      <w:proofErr w:type="spellStart"/>
      <w:r>
        <w:t>felt</w:t>
      </w:r>
      <w:proofErr w:type="spellEnd"/>
      <w:r>
        <w:t xml:space="preserve"> einer den hals ab/ da thut einer im </w:t>
      </w:r>
      <w:proofErr w:type="spellStart"/>
      <w:r>
        <w:t>selbs</w:t>
      </w:r>
      <w:proofErr w:type="spellEnd"/>
      <w:r>
        <w:t xml:space="preserve"> </w:t>
      </w:r>
      <w:proofErr w:type="spellStart"/>
      <w:r>
        <w:t>sunst</w:t>
      </w:r>
      <w:proofErr w:type="spellEnd"/>
      <w:r>
        <w:t xml:space="preserve"> den todt an. </w:t>
      </w:r>
      <w:proofErr w:type="spellStart"/>
      <w:r>
        <w:t>Dise</w:t>
      </w:r>
      <w:proofErr w:type="spellEnd"/>
      <w:r>
        <w:t xml:space="preserve"> </w:t>
      </w:r>
      <w:proofErr w:type="spellStart"/>
      <w:r>
        <w:t>mord</w:t>
      </w:r>
      <w:proofErr w:type="spellEnd"/>
      <w:r>
        <w:t xml:space="preserve"> alle richtet der </w:t>
      </w:r>
      <w:proofErr w:type="spellStart"/>
      <w:r>
        <w:t>laidig</w:t>
      </w:r>
      <w:proofErr w:type="spellEnd"/>
      <w:r>
        <w:t xml:space="preserve"> </w:t>
      </w:r>
      <w:proofErr w:type="spellStart"/>
      <w:r>
        <w:t>teüffel</w:t>
      </w:r>
      <w:proofErr w:type="spellEnd"/>
      <w:r>
        <w:t xml:space="preserve"> an/ dann er ist ein </w:t>
      </w:r>
      <w:proofErr w:type="spellStart"/>
      <w:r>
        <w:t>mörder</w:t>
      </w:r>
      <w:proofErr w:type="spellEnd"/>
      <w:r>
        <w:t xml:space="preserve">/ und hat zur </w:t>
      </w:r>
      <w:proofErr w:type="spellStart"/>
      <w:r>
        <w:t>mörderey</w:t>
      </w:r>
      <w:proofErr w:type="spellEnd"/>
      <w:r>
        <w:t xml:space="preserve"> </w:t>
      </w:r>
      <w:proofErr w:type="spellStart"/>
      <w:r>
        <w:t>lust</w:t>
      </w:r>
      <w:proofErr w:type="spellEnd"/>
      <w:r>
        <w:t xml:space="preserve">/ und liebe/ Er ist uns </w:t>
      </w:r>
      <w:proofErr w:type="spellStart"/>
      <w:r>
        <w:t>feindt</w:t>
      </w:r>
      <w:proofErr w:type="spellEnd"/>
      <w:r>
        <w:t xml:space="preserve">/ </w:t>
      </w:r>
      <w:proofErr w:type="spellStart"/>
      <w:r>
        <w:t>darumb</w:t>
      </w:r>
      <w:proofErr w:type="spellEnd"/>
      <w:r>
        <w:t xml:space="preserve"> </w:t>
      </w:r>
      <w:proofErr w:type="spellStart"/>
      <w:r>
        <w:t>stelt</w:t>
      </w:r>
      <w:proofErr w:type="spellEnd"/>
      <w:r>
        <w:t xml:space="preserve"> er uns nach </w:t>
      </w:r>
      <w:proofErr w:type="spellStart"/>
      <w:r>
        <w:t>leyb</w:t>
      </w:r>
      <w:proofErr w:type="spellEnd"/>
      <w:r>
        <w:t xml:space="preserve"> und leben/ Wir </w:t>
      </w:r>
      <w:proofErr w:type="spellStart"/>
      <w:r>
        <w:t>bedörffen</w:t>
      </w:r>
      <w:proofErr w:type="spellEnd"/>
      <w:r>
        <w:t xml:space="preserve"> uns nichts anders zu </w:t>
      </w:r>
      <w:proofErr w:type="spellStart"/>
      <w:r>
        <w:t>jm</w:t>
      </w:r>
      <w:proofErr w:type="spellEnd"/>
      <w:r>
        <w:t xml:space="preserve"> versehen/ dann das er </w:t>
      </w:r>
      <w:proofErr w:type="spellStart"/>
      <w:r>
        <w:t>auffrur</w:t>
      </w:r>
      <w:proofErr w:type="spellEnd"/>
      <w:r>
        <w:t xml:space="preserve">/ </w:t>
      </w:r>
      <w:proofErr w:type="spellStart"/>
      <w:r>
        <w:t>mörden</w:t>
      </w:r>
      <w:proofErr w:type="spellEnd"/>
      <w:r>
        <w:t xml:space="preserve">/ und </w:t>
      </w:r>
      <w:proofErr w:type="spellStart"/>
      <w:r>
        <w:t>blutvergiessen</w:t>
      </w:r>
      <w:proofErr w:type="spellEnd"/>
      <w:r>
        <w:t xml:space="preserve">/ wo er </w:t>
      </w:r>
      <w:proofErr w:type="spellStart"/>
      <w:r>
        <w:t>kan</w:t>
      </w:r>
      <w:proofErr w:type="spellEnd"/>
      <w:r>
        <w:t xml:space="preserve"> und mag/ werde anrichten/ so </w:t>
      </w:r>
      <w:proofErr w:type="spellStart"/>
      <w:r>
        <w:t>ferre</w:t>
      </w:r>
      <w:proofErr w:type="spellEnd"/>
      <w:r>
        <w:t xml:space="preserve"> im </w:t>
      </w:r>
      <w:proofErr w:type="spellStart"/>
      <w:r>
        <w:t>Got</w:t>
      </w:r>
      <w:proofErr w:type="spellEnd"/>
      <w:r>
        <w:t xml:space="preserve"> </w:t>
      </w:r>
      <w:proofErr w:type="spellStart"/>
      <w:r>
        <w:t>verhengt</w:t>
      </w:r>
      <w:proofErr w:type="spellEnd"/>
      <w:r>
        <w:t xml:space="preserve">. Also spricht auch Sanct Peter in der ersten Epistel am .v. </w:t>
      </w:r>
      <w:proofErr w:type="spellStart"/>
      <w:r>
        <w:t>capitel</w:t>
      </w:r>
      <w:proofErr w:type="spellEnd"/>
      <w:r>
        <w:t xml:space="preserve">/ Seyd </w:t>
      </w:r>
      <w:proofErr w:type="spellStart"/>
      <w:r>
        <w:t>nüchter</w:t>
      </w:r>
      <w:proofErr w:type="spellEnd"/>
      <w:r>
        <w:t xml:space="preserve"> und wachet/ dann </w:t>
      </w:r>
      <w:proofErr w:type="spellStart"/>
      <w:r>
        <w:t>ewer</w:t>
      </w:r>
      <w:proofErr w:type="spellEnd"/>
      <w:r>
        <w:t xml:space="preserve"> </w:t>
      </w:r>
      <w:proofErr w:type="spellStart"/>
      <w:r>
        <w:t>widersacher</w:t>
      </w:r>
      <w:proofErr w:type="spellEnd"/>
      <w:r>
        <w:t xml:space="preserve"> der </w:t>
      </w:r>
      <w:proofErr w:type="spellStart"/>
      <w:r>
        <w:t>teüffel</w:t>
      </w:r>
      <w:proofErr w:type="spellEnd"/>
      <w:r>
        <w:t xml:space="preserve"> </w:t>
      </w:r>
      <w:proofErr w:type="spellStart"/>
      <w:r>
        <w:t>geet</w:t>
      </w:r>
      <w:proofErr w:type="spellEnd"/>
      <w:r>
        <w:t xml:space="preserve"> </w:t>
      </w:r>
      <w:proofErr w:type="spellStart"/>
      <w:r>
        <w:t>umbher</w:t>
      </w:r>
      <w:proofErr w:type="spellEnd"/>
      <w:r>
        <w:t xml:space="preserve">/ wie ein brüllender Löwe/ und sucht welchen er </w:t>
      </w:r>
      <w:proofErr w:type="spellStart"/>
      <w:r>
        <w:t>verschlinde</w:t>
      </w:r>
      <w:proofErr w:type="spellEnd"/>
      <w:r>
        <w:t xml:space="preserve">. </w:t>
      </w:r>
    </w:p>
    <w:p w14:paraId="026E1C08" w14:textId="77777777" w:rsidR="00A23DFA" w:rsidRDefault="00A23DFA" w:rsidP="00A23DFA">
      <w:pPr>
        <w:pStyle w:val="StandardWeb"/>
      </w:pPr>
      <w:r>
        <w:t xml:space="preserve">Zum ersten spricht Sanct Peter/ das der </w:t>
      </w:r>
      <w:proofErr w:type="spellStart"/>
      <w:r>
        <w:t>teüffel</w:t>
      </w:r>
      <w:proofErr w:type="spellEnd"/>
      <w:r>
        <w:t xml:space="preserve"> unser </w:t>
      </w:r>
      <w:proofErr w:type="spellStart"/>
      <w:r>
        <w:t>widersacher</w:t>
      </w:r>
      <w:proofErr w:type="spellEnd"/>
      <w:r>
        <w:t xml:space="preserve"> und </w:t>
      </w:r>
      <w:proofErr w:type="spellStart"/>
      <w:r>
        <w:t>feindt</w:t>
      </w:r>
      <w:proofErr w:type="spellEnd"/>
      <w:r>
        <w:t xml:space="preserve"> sey/ und nicht unser </w:t>
      </w:r>
      <w:proofErr w:type="spellStart"/>
      <w:r>
        <w:t>freundt</w:t>
      </w:r>
      <w:proofErr w:type="spellEnd"/>
      <w:r>
        <w:t xml:space="preserve"> und </w:t>
      </w:r>
      <w:proofErr w:type="spellStart"/>
      <w:r>
        <w:t>gesel</w:t>
      </w:r>
      <w:proofErr w:type="spellEnd"/>
      <w:r>
        <w:t xml:space="preserve">/ </w:t>
      </w:r>
      <w:proofErr w:type="spellStart"/>
      <w:r>
        <w:t>darumb</w:t>
      </w:r>
      <w:proofErr w:type="spellEnd"/>
      <w:r>
        <w:t xml:space="preserve"> verschönet er unser nicht/ stellet uns nach </w:t>
      </w:r>
      <w:proofErr w:type="spellStart"/>
      <w:r>
        <w:t>leyb</w:t>
      </w:r>
      <w:proofErr w:type="spellEnd"/>
      <w:r>
        <w:t xml:space="preserve"> und leben/ des sollen wir uns zu </w:t>
      </w:r>
      <w:proofErr w:type="spellStart"/>
      <w:r>
        <w:t>jm</w:t>
      </w:r>
      <w:proofErr w:type="spellEnd"/>
      <w:r>
        <w:t xml:space="preserve"> versehen/ und vor </w:t>
      </w:r>
      <w:proofErr w:type="spellStart"/>
      <w:r>
        <w:t>jm</w:t>
      </w:r>
      <w:proofErr w:type="spellEnd"/>
      <w:r>
        <w:t xml:space="preserve"> hüten. </w:t>
      </w:r>
    </w:p>
    <w:p w14:paraId="553617DA" w14:textId="77777777" w:rsidR="00A23DFA" w:rsidRDefault="00A23DFA" w:rsidP="00A23DFA">
      <w:pPr>
        <w:pStyle w:val="StandardWeb"/>
      </w:pPr>
      <w:r>
        <w:t xml:space="preserve">Zum andern spricht er/ das er </w:t>
      </w:r>
      <w:proofErr w:type="spellStart"/>
      <w:r>
        <w:t>auff</w:t>
      </w:r>
      <w:proofErr w:type="spellEnd"/>
      <w:r>
        <w:t xml:space="preserve"> unser </w:t>
      </w:r>
      <w:proofErr w:type="spellStart"/>
      <w:r>
        <w:t>unglück</w:t>
      </w:r>
      <w:proofErr w:type="spellEnd"/>
      <w:r>
        <w:t xml:space="preserve"> und verderben </w:t>
      </w:r>
      <w:proofErr w:type="spellStart"/>
      <w:r>
        <w:t>wandel</w:t>
      </w:r>
      <w:proofErr w:type="spellEnd"/>
      <w:r>
        <w:t xml:space="preserve"> und </w:t>
      </w:r>
      <w:proofErr w:type="spellStart"/>
      <w:r>
        <w:t>umbher</w:t>
      </w:r>
      <w:proofErr w:type="spellEnd"/>
      <w:r>
        <w:t xml:space="preserve"> </w:t>
      </w:r>
      <w:proofErr w:type="spellStart"/>
      <w:r>
        <w:t>gee</w:t>
      </w:r>
      <w:proofErr w:type="spellEnd"/>
      <w:r>
        <w:t xml:space="preserve">/ </w:t>
      </w:r>
      <w:proofErr w:type="spellStart"/>
      <w:r>
        <w:t>hungerig</w:t>
      </w:r>
      <w:proofErr w:type="spellEnd"/>
      <w:r>
        <w:t xml:space="preserve"> sey wie ein </w:t>
      </w:r>
      <w:proofErr w:type="spellStart"/>
      <w:r>
        <w:t>löw</w:t>
      </w:r>
      <w:proofErr w:type="spellEnd"/>
      <w:r>
        <w:t xml:space="preserve">/ und suche/ das er uns </w:t>
      </w:r>
      <w:proofErr w:type="spellStart"/>
      <w:r>
        <w:t>verschlinde</w:t>
      </w:r>
      <w:proofErr w:type="spellEnd"/>
      <w:r>
        <w:t xml:space="preserve">. Nicht </w:t>
      </w:r>
      <w:proofErr w:type="spellStart"/>
      <w:r>
        <w:t>begert</w:t>
      </w:r>
      <w:proofErr w:type="spellEnd"/>
      <w:r>
        <w:t xml:space="preserve"> er uns ein kleinen schaden zu zufügen/ und am gut verletzen/ </w:t>
      </w:r>
      <w:proofErr w:type="spellStart"/>
      <w:r>
        <w:t>sunder</w:t>
      </w:r>
      <w:proofErr w:type="spellEnd"/>
      <w:r>
        <w:t xml:space="preserve"> das er uns </w:t>
      </w:r>
      <w:proofErr w:type="spellStart"/>
      <w:r>
        <w:t>gantz</w:t>
      </w:r>
      <w:proofErr w:type="spellEnd"/>
      <w:r>
        <w:t xml:space="preserve"> und gar </w:t>
      </w:r>
      <w:proofErr w:type="spellStart"/>
      <w:r>
        <w:t>verschlinde</w:t>
      </w:r>
      <w:proofErr w:type="spellEnd"/>
      <w:r>
        <w:t xml:space="preserve">/ an </w:t>
      </w:r>
      <w:proofErr w:type="spellStart"/>
      <w:r>
        <w:t>seel</w:t>
      </w:r>
      <w:proofErr w:type="spellEnd"/>
      <w:r>
        <w:t xml:space="preserve"> und </w:t>
      </w:r>
      <w:proofErr w:type="spellStart"/>
      <w:r>
        <w:t>leyb</w:t>
      </w:r>
      <w:proofErr w:type="spellEnd"/>
      <w:r>
        <w:t xml:space="preserve"> </w:t>
      </w:r>
      <w:proofErr w:type="spellStart"/>
      <w:r>
        <w:t>ermörde</w:t>
      </w:r>
      <w:proofErr w:type="spellEnd"/>
      <w:r>
        <w:t xml:space="preserve">. Also </w:t>
      </w:r>
      <w:proofErr w:type="spellStart"/>
      <w:r>
        <w:t>wirdt</w:t>
      </w:r>
      <w:proofErr w:type="spellEnd"/>
      <w:r>
        <w:t xml:space="preserve"> er auch im buch Hiob </w:t>
      </w:r>
      <w:proofErr w:type="spellStart"/>
      <w:r>
        <w:t>beschriben</w:t>
      </w:r>
      <w:proofErr w:type="spellEnd"/>
      <w:r>
        <w:t xml:space="preserve"> das er im lande </w:t>
      </w:r>
      <w:proofErr w:type="spellStart"/>
      <w:r>
        <w:t>umbher</w:t>
      </w:r>
      <w:proofErr w:type="spellEnd"/>
      <w:r>
        <w:t>/ und hin durch gezogen sey/ Hiob am .</w:t>
      </w:r>
      <w:proofErr w:type="spellStart"/>
      <w:r>
        <w:t>i.i</w:t>
      </w:r>
      <w:proofErr w:type="spellEnd"/>
      <w:r>
        <w:t xml:space="preserve"> und .ii. </w:t>
      </w:r>
      <w:proofErr w:type="spellStart"/>
      <w:r>
        <w:t>auff</w:t>
      </w:r>
      <w:proofErr w:type="spellEnd"/>
      <w:r>
        <w:t xml:space="preserve"> der </w:t>
      </w:r>
      <w:proofErr w:type="spellStart"/>
      <w:r>
        <w:t>menschen</w:t>
      </w:r>
      <w:proofErr w:type="spellEnd"/>
      <w:r>
        <w:t xml:space="preserve"> schaden und verderben. </w:t>
      </w:r>
    </w:p>
    <w:p w14:paraId="173DE1D6" w14:textId="77777777" w:rsidR="00A23DFA" w:rsidRDefault="00A23DFA" w:rsidP="00A23DFA">
      <w:pPr>
        <w:pStyle w:val="StandardWeb"/>
      </w:pPr>
      <w:r>
        <w:t xml:space="preserve">Er </w:t>
      </w:r>
      <w:proofErr w:type="spellStart"/>
      <w:r>
        <w:t>feyret</w:t>
      </w:r>
      <w:proofErr w:type="spellEnd"/>
      <w:r>
        <w:t xml:space="preserve"> und schlafft noch nicht/ er zeucht noch </w:t>
      </w:r>
      <w:proofErr w:type="spellStart"/>
      <w:r>
        <w:t>umb</w:t>
      </w:r>
      <w:proofErr w:type="spellEnd"/>
      <w:r>
        <w:t xml:space="preserve">/ ja er </w:t>
      </w:r>
      <w:proofErr w:type="spellStart"/>
      <w:r>
        <w:t>geet</w:t>
      </w:r>
      <w:proofErr w:type="spellEnd"/>
      <w:r>
        <w:t xml:space="preserve"> rings </w:t>
      </w:r>
      <w:proofErr w:type="spellStart"/>
      <w:r>
        <w:t>umb</w:t>
      </w:r>
      <w:proofErr w:type="spellEnd"/>
      <w:r>
        <w:t xml:space="preserve"> uns her/ und sucht wen er </w:t>
      </w:r>
      <w:proofErr w:type="spellStart"/>
      <w:r>
        <w:t>verschlinde</w:t>
      </w:r>
      <w:proofErr w:type="spellEnd"/>
      <w:r>
        <w:t xml:space="preserve">/ Er </w:t>
      </w:r>
      <w:proofErr w:type="spellStart"/>
      <w:r>
        <w:t>hette</w:t>
      </w:r>
      <w:proofErr w:type="spellEnd"/>
      <w:r>
        <w:t xml:space="preserve"> gern aber ein </w:t>
      </w:r>
      <w:proofErr w:type="spellStart"/>
      <w:r>
        <w:t>auffrhur</w:t>
      </w:r>
      <w:proofErr w:type="spellEnd"/>
      <w:r>
        <w:t xml:space="preserve">/ das er in unserm </w:t>
      </w:r>
      <w:proofErr w:type="spellStart"/>
      <w:r>
        <w:t>blut</w:t>
      </w:r>
      <w:proofErr w:type="spellEnd"/>
      <w:r>
        <w:t xml:space="preserve"> badete. O </w:t>
      </w:r>
      <w:proofErr w:type="spellStart"/>
      <w:r>
        <w:t>wol</w:t>
      </w:r>
      <w:proofErr w:type="spellEnd"/>
      <w:r>
        <w:t xml:space="preserve"> hat er </w:t>
      </w:r>
      <w:proofErr w:type="spellStart"/>
      <w:r>
        <w:t>yetzt</w:t>
      </w:r>
      <w:proofErr w:type="spellEnd"/>
      <w:r>
        <w:t xml:space="preserve"> ein </w:t>
      </w:r>
      <w:proofErr w:type="spellStart"/>
      <w:r>
        <w:t>Jar</w:t>
      </w:r>
      <w:proofErr w:type="spellEnd"/>
      <w:r>
        <w:t xml:space="preserve"> oder drey so nach gesucht/ </w:t>
      </w:r>
      <w:proofErr w:type="spellStart"/>
      <w:r>
        <w:t>wol</w:t>
      </w:r>
      <w:proofErr w:type="spellEnd"/>
      <w:r>
        <w:t xml:space="preserve"> gern </w:t>
      </w:r>
      <w:proofErr w:type="spellStart"/>
      <w:r>
        <w:t>het</w:t>
      </w:r>
      <w:proofErr w:type="spellEnd"/>
      <w:r>
        <w:t xml:space="preserve"> er </w:t>
      </w:r>
      <w:proofErr w:type="spellStart"/>
      <w:r>
        <w:t>blutvergiessen</w:t>
      </w:r>
      <w:proofErr w:type="spellEnd"/>
      <w:r>
        <w:t xml:space="preserve"> und </w:t>
      </w:r>
      <w:proofErr w:type="spellStart"/>
      <w:r>
        <w:t>mörderey</w:t>
      </w:r>
      <w:proofErr w:type="spellEnd"/>
      <w:r>
        <w:t xml:space="preserve"> unter uns </w:t>
      </w:r>
      <w:proofErr w:type="spellStart"/>
      <w:r>
        <w:t>angericht</w:t>
      </w:r>
      <w:proofErr w:type="spellEnd"/>
      <w:r>
        <w:t xml:space="preserve">/ hat ers nicht auch in </w:t>
      </w:r>
      <w:proofErr w:type="spellStart"/>
      <w:r>
        <w:t>diser</w:t>
      </w:r>
      <w:proofErr w:type="spellEnd"/>
      <w:r>
        <w:t xml:space="preserve"> theuren </w:t>
      </w:r>
      <w:proofErr w:type="spellStart"/>
      <w:r>
        <w:t>zeyt</w:t>
      </w:r>
      <w:proofErr w:type="spellEnd"/>
      <w:r>
        <w:t xml:space="preserve"> gesucht/ so glaubt mir </w:t>
      </w:r>
      <w:proofErr w:type="spellStart"/>
      <w:r>
        <w:t>kain</w:t>
      </w:r>
      <w:proofErr w:type="spellEnd"/>
      <w:r>
        <w:t xml:space="preserve"> </w:t>
      </w:r>
      <w:proofErr w:type="spellStart"/>
      <w:r>
        <w:t>wort</w:t>
      </w:r>
      <w:proofErr w:type="spellEnd"/>
      <w:r>
        <w:t xml:space="preserve"> </w:t>
      </w:r>
      <w:proofErr w:type="spellStart"/>
      <w:r>
        <w:t>mer</w:t>
      </w:r>
      <w:proofErr w:type="spellEnd"/>
      <w:r>
        <w:t xml:space="preserve">/ Er </w:t>
      </w:r>
      <w:proofErr w:type="spellStart"/>
      <w:r>
        <w:t>het</w:t>
      </w:r>
      <w:proofErr w:type="spellEnd"/>
      <w:r>
        <w:t xml:space="preserve"> gerne </w:t>
      </w:r>
      <w:proofErr w:type="spellStart"/>
      <w:r>
        <w:t>angericht</w:t>
      </w:r>
      <w:proofErr w:type="spellEnd"/>
      <w:r>
        <w:t xml:space="preserve">/ das man die reichen </w:t>
      </w:r>
      <w:proofErr w:type="spellStart"/>
      <w:r>
        <w:t>uberfallen</w:t>
      </w:r>
      <w:proofErr w:type="spellEnd"/>
      <w:r>
        <w:t xml:space="preserve"> </w:t>
      </w:r>
      <w:proofErr w:type="spellStart"/>
      <w:r>
        <w:t>het</w:t>
      </w:r>
      <w:proofErr w:type="spellEnd"/>
      <w:r>
        <w:t xml:space="preserve">/ und </w:t>
      </w:r>
      <w:proofErr w:type="spellStart"/>
      <w:r>
        <w:t>jnen</w:t>
      </w:r>
      <w:proofErr w:type="spellEnd"/>
      <w:r>
        <w:t xml:space="preserve"> das </w:t>
      </w:r>
      <w:proofErr w:type="spellStart"/>
      <w:r>
        <w:t>getrayd</w:t>
      </w:r>
      <w:proofErr w:type="spellEnd"/>
      <w:r>
        <w:t xml:space="preserve"> mit </w:t>
      </w:r>
      <w:proofErr w:type="spellStart"/>
      <w:r>
        <w:t>gewalt</w:t>
      </w:r>
      <w:proofErr w:type="spellEnd"/>
      <w:r>
        <w:t xml:space="preserve"> </w:t>
      </w:r>
      <w:proofErr w:type="spellStart"/>
      <w:r>
        <w:t>genummen</w:t>
      </w:r>
      <w:proofErr w:type="spellEnd"/>
      <w:r>
        <w:t xml:space="preserve"> und </w:t>
      </w:r>
      <w:proofErr w:type="spellStart"/>
      <w:r>
        <w:t>außbeuttet</w:t>
      </w:r>
      <w:proofErr w:type="spellEnd"/>
      <w:r>
        <w:t xml:space="preserve">/ Er ist ein böser mörderischer schalt/ und </w:t>
      </w:r>
      <w:proofErr w:type="spellStart"/>
      <w:r>
        <w:t>sihet</w:t>
      </w:r>
      <w:proofErr w:type="spellEnd"/>
      <w:r>
        <w:t xml:space="preserve"> nicht gern/ das es recht in der </w:t>
      </w:r>
      <w:proofErr w:type="spellStart"/>
      <w:r>
        <w:t>welt</w:t>
      </w:r>
      <w:proofErr w:type="spellEnd"/>
      <w:r>
        <w:t xml:space="preserve"> zu </w:t>
      </w:r>
      <w:proofErr w:type="spellStart"/>
      <w:r>
        <w:t>geet</w:t>
      </w:r>
      <w:proofErr w:type="spellEnd"/>
      <w:r>
        <w:t xml:space="preserve">/ Er </w:t>
      </w:r>
      <w:proofErr w:type="spellStart"/>
      <w:r>
        <w:t>wirfft</w:t>
      </w:r>
      <w:proofErr w:type="spellEnd"/>
      <w:r>
        <w:t xml:space="preserve"> gern das </w:t>
      </w:r>
      <w:proofErr w:type="spellStart"/>
      <w:r>
        <w:t>underst</w:t>
      </w:r>
      <w:proofErr w:type="spellEnd"/>
      <w:r>
        <w:t xml:space="preserve"> zu </w:t>
      </w:r>
      <w:proofErr w:type="spellStart"/>
      <w:r>
        <w:t>oberst</w:t>
      </w:r>
      <w:proofErr w:type="spellEnd"/>
      <w:r>
        <w:t xml:space="preserve">/ und das </w:t>
      </w:r>
      <w:proofErr w:type="spellStart"/>
      <w:r>
        <w:t>oberst</w:t>
      </w:r>
      <w:proofErr w:type="spellEnd"/>
      <w:r>
        <w:t xml:space="preserve"> zu </w:t>
      </w:r>
      <w:proofErr w:type="spellStart"/>
      <w:r>
        <w:t>underst</w:t>
      </w:r>
      <w:proofErr w:type="spellEnd"/>
      <w:r>
        <w:t xml:space="preserve">. Es thut </w:t>
      </w:r>
      <w:proofErr w:type="spellStart"/>
      <w:r>
        <w:t>jm</w:t>
      </w:r>
      <w:proofErr w:type="spellEnd"/>
      <w:r>
        <w:t xml:space="preserve"> </w:t>
      </w:r>
      <w:proofErr w:type="spellStart"/>
      <w:r>
        <w:t>wee</w:t>
      </w:r>
      <w:proofErr w:type="spellEnd"/>
      <w:r>
        <w:t xml:space="preserve">/ das es noch so </w:t>
      </w:r>
      <w:proofErr w:type="spellStart"/>
      <w:r>
        <w:t>wol</w:t>
      </w:r>
      <w:proofErr w:type="spellEnd"/>
      <w:r>
        <w:t xml:space="preserve"> in der </w:t>
      </w:r>
      <w:proofErr w:type="spellStart"/>
      <w:r>
        <w:t>welt</w:t>
      </w:r>
      <w:proofErr w:type="spellEnd"/>
      <w:r>
        <w:t xml:space="preserve"> </w:t>
      </w:r>
      <w:proofErr w:type="spellStart"/>
      <w:r>
        <w:t>steet</w:t>
      </w:r>
      <w:proofErr w:type="spellEnd"/>
      <w:r>
        <w:t xml:space="preserve">/ und so </w:t>
      </w:r>
      <w:proofErr w:type="spellStart"/>
      <w:r>
        <w:t>vil</w:t>
      </w:r>
      <w:proofErr w:type="spellEnd"/>
      <w:r>
        <w:t xml:space="preserve"> </w:t>
      </w:r>
      <w:proofErr w:type="spellStart"/>
      <w:r>
        <w:t>frids</w:t>
      </w:r>
      <w:proofErr w:type="spellEnd"/>
      <w:r>
        <w:t xml:space="preserve">/ </w:t>
      </w:r>
      <w:proofErr w:type="spellStart"/>
      <w:r>
        <w:t>glücks</w:t>
      </w:r>
      <w:proofErr w:type="spellEnd"/>
      <w:r>
        <w:t xml:space="preserve"> und </w:t>
      </w:r>
      <w:proofErr w:type="spellStart"/>
      <w:r>
        <w:t>heyls</w:t>
      </w:r>
      <w:proofErr w:type="spellEnd"/>
      <w:r>
        <w:t xml:space="preserve"> ist/ Und wenn im </w:t>
      </w:r>
      <w:proofErr w:type="spellStart"/>
      <w:r>
        <w:t>Got</w:t>
      </w:r>
      <w:proofErr w:type="spellEnd"/>
      <w:r>
        <w:t xml:space="preserve"> nicht </w:t>
      </w:r>
      <w:proofErr w:type="spellStart"/>
      <w:r>
        <w:t>weret</w:t>
      </w:r>
      <w:proofErr w:type="spellEnd"/>
      <w:r>
        <w:t xml:space="preserve">/ wie bald </w:t>
      </w:r>
      <w:proofErr w:type="spellStart"/>
      <w:r>
        <w:t>wurd</w:t>
      </w:r>
      <w:proofErr w:type="spellEnd"/>
      <w:r>
        <w:t xml:space="preserve"> ers alles unter ein ander </w:t>
      </w:r>
      <w:proofErr w:type="spellStart"/>
      <w:r>
        <w:t>geworffen</w:t>
      </w:r>
      <w:proofErr w:type="spellEnd"/>
      <w:r>
        <w:t xml:space="preserve"> haben. </w:t>
      </w:r>
    </w:p>
    <w:p w14:paraId="3C0D9ED7" w14:textId="77777777" w:rsidR="00A23DFA" w:rsidRDefault="00A23DFA" w:rsidP="00A23DFA">
      <w:pPr>
        <w:pStyle w:val="StandardWeb"/>
      </w:pPr>
      <w:r>
        <w:t xml:space="preserve">Nicht </w:t>
      </w:r>
      <w:proofErr w:type="spellStart"/>
      <w:r>
        <w:t>ermördt</w:t>
      </w:r>
      <w:proofErr w:type="spellEnd"/>
      <w:r>
        <w:t xml:space="preserve"> er </w:t>
      </w:r>
      <w:proofErr w:type="spellStart"/>
      <w:r>
        <w:t>allain</w:t>
      </w:r>
      <w:proofErr w:type="spellEnd"/>
      <w:r>
        <w:t xml:space="preserve"> die </w:t>
      </w:r>
      <w:proofErr w:type="spellStart"/>
      <w:r>
        <w:t>menschen</w:t>
      </w:r>
      <w:proofErr w:type="spellEnd"/>
      <w:r>
        <w:t xml:space="preserve">/ </w:t>
      </w:r>
      <w:proofErr w:type="spellStart"/>
      <w:r>
        <w:t>sunder</w:t>
      </w:r>
      <w:proofErr w:type="spellEnd"/>
      <w:r>
        <w:t xml:space="preserve"> auch das </w:t>
      </w:r>
      <w:proofErr w:type="spellStart"/>
      <w:r>
        <w:t>vihe</w:t>
      </w:r>
      <w:proofErr w:type="spellEnd"/>
      <w:r>
        <w:t xml:space="preserve">/ und verderbt darzu alles was zu des </w:t>
      </w:r>
      <w:proofErr w:type="spellStart"/>
      <w:r>
        <w:t>menschen</w:t>
      </w:r>
      <w:proofErr w:type="spellEnd"/>
      <w:r>
        <w:t xml:space="preserve"> </w:t>
      </w:r>
      <w:proofErr w:type="spellStart"/>
      <w:r>
        <w:t>notturfft</w:t>
      </w:r>
      <w:proofErr w:type="spellEnd"/>
      <w:r>
        <w:t xml:space="preserve"> dienet/ mit </w:t>
      </w:r>
      <w:proofErr w:type="spellStart"/>
      <w:r>
        <w:t>hagel</w:t>
      </w:r>
      <w:proofErr w:type="spellEnd"/>
      <w:r>
        <w:t xml:space="preserve">/ </w:t>
      </w:r>
      <w:proofErr w:type="spellStart"/>
      <w:r>
        <w:t>theurung</w:t>
      </w:r>
      <w:proofErr w:type="spellEnd"/>
      <w:r>
        <w:t xml:space="preserve">/ </w:t>
      </w:r>
      <w:proofErr w:type="spellStart"/>
      <w:r>
        <w:t>pestilentz</w:t>
      </w:r>
      <w:proofErr w:type="spellEnd"/>
      <w:r>
        <w:t xml:space="preserve">/ krieg/ </w:t>
      </w:r>
      <w:proofErr w:type="spellStart"/>
      <w:r>
        <w:t>verreterey</w:t>
      </w:r>
      <w:proofErr w:type="spellEnd"/>
      <w:r>
        <w:t xml:space="preserve">/ </w:t>
      </w:r>
      <w:proofErr w:type="spellStart"/>
      <w:r>
        <w:t>auffrhur</w:t>
      </w:r>
      <w:proofErr w:type="spellEnd"/>
      <w:r>
        <w:t xml:space="preserve"> rc. Wie er dem </w:t>
      </w:r>
      <w:proofErr w:type="spellStart"/>
      <w:r>
        <w:t>frummen</w:t>
      </w:r>
      <w:proofErr w:type="spellEnd"/>
      <w:r>
        <w:t xml:space="preserve"> Hiob sein </w:t>
      </w:r>
      <w:proofErr w:type="spellStart"/>
      <w:r>
        <w:t>kinder</w:t>
      </w:r>
      <w:proofErr w:type="spellEnd"/>
      <w:r>
        <w:t xml:space="preserve">/ und all sein </w:t>
      </w:r>
      <w:proofErr w:type="spellStart"/>
      <w:r>
        <w:t>vihe</w:t>
      </w:r>
      <w:proofErr w:type="spellEnd"/>
      <w:r>
        <w:t xml:space="preserve"> erwürget/ und all sein hab und gut verderbet. </w:t>
      </w:r>
    </w:p>
    <w:p w14:paraId="71937E9C" w14:textId="77777777" w:rsidR="00A23DFA" w:rsidRDefault="00A23DFA" w:rsidP="00A23DFA">
      <w:pPr>
        <w:pStyle w:val="StandardWeb"/>
      </w:pPr>
      <w:r>
        <w:t xml:space="preserve">Wie nun der </w:t>
      </w:r>
      <w:proofErr w:type="spellStart"/>
      <w:r>
        <w:t>Teüffel</w:t>
      </w:r>
      <w:proofErr w:type="spellEnd"/>
      <w:r>
        <w:t xml:space="preserve"> ein </w:t>
      </w:r>
      <w:proofErr w:type="spellStart"/>
      <w:r>
        <w:t>mörder</w:t>
      </w:r>
      <w:proofErr w:type="spellEnd"/>
      <w:r>
        <w:t xml:space="preserve"> ist/ Also sind auch alle seine </w:t>
      </w:r>
      <w:proofErr w:type="spellStart"/>
      <w:r>
        <w:t>glider</w:t>
      </w:r>
      <w:proofErr w:type="spellEnd"/>
      <w:r>
        <w:t xml:space="preserve"> und </w:t>
      </w:r>
      <w:proofErr w:type="spellStart"/>
      <w:r>
        <w:t>kinder</w:t>
      </w:r>
      <w:proofErr w:type="spellEnd"/>
      <w:r>
        <w:t xml:space="preserve"> </w:t>
      </w:r>
      <w:proofErr w:type="spellStart"/>
      <w:r>
        <w:t>mörder</w:t>
      </w:r>
      <w:proofErr w:type="spellEnd"/>
      <w:r>
        <w:t xml:space="preserve">/ wie Christus hie zu den Juden sagt/ </w:t>
      </w:r>
      <w:proofErr w:type="spellStart"/>
      <w:r>
        <w:t>Ir</w:t>
      </w:r>
      <w:proofErr w:type="spellEnd"/>
      <w:r>
        <w:t xml:space="preserve"> </w:t>
      </w:r>
      <w:proofErr w:type="spellStart"/>
      <w:r>
        <w:t>wölt</w:t>
      </w:r>
      <w:proofErr w:type="spellEnd"/>
      <w:r>
        <w:t xml:space="preserve"> nach </w:t>
      </w:r>
      <w:proofErr w:type="spellStart"/>
      <w:r>
        <w:t>ewers</w:t>
      </w:r>
      <w:proofErr w:type="spellEnd"/>
      <w:r>
        <w:t xml:space="preserve"> </w:t>
      </w:r>
      <w:proofErr w:type="spellStart"/>
      <w:r>
        <w:t>vaters</w:t>
      </w:r>
      <w:proofErr w:type="spellEnd"/>
      <w:r>
        <w:t xml:space="preserve"> </w:t>
      </w:r>
      <w:proofErr w:type="spellStart"/>
      <w:r>
        <w:t>lust</w:t>
      </w:r>
      <w:proofErr w:type="spellEnd"/>
      <w:r>
        <w:t xml:space="preserve"> thun/ Das ist/ </w:t>
      </w:r>
      <w:proofErr w:type="spellStart"/>
      <w:r>
        <w:t>jr</w:t>
      </w:r>
      <w:proofErr w:type="spellEnd"/>
      <w:r>
        <w:t xml:space="preserve"> </w:t>
      </w:r>
      <w:proofErr w:type="spellStart"/>
      <w:r>
        <w:t>wölt</w:t>
      </w:r>
      <w:proofErr w:type="spellEnd"/>
      <w:r>
        <w:t xml:space="preserve"> und sucht mich auch zu </w:t>
      </w:r>
      <w:proofErr w:type="spellStart"/>
      <w:r>
        <w:t>ermörden</w:t>
      </w:r>
      <w:proofErr w:type="spellEnd"/>
      <w:r>
        <w:t xml:space="preserve">/ wie </w:t>
      </w:r>
      <w:proofErr w:type="spellStart"/>
      <w:r>
        <w:t>ewer</w:t>
      </w:r>
      <w:proofErr w:type="spellEnd"/>
      <w:r>
        <w:t xml:space="preserve"> </w:t>
      </w:r>
      <w:proofErr w:type="spellStart"/>
      <w:r>
        <w:t>vater</w:t>
      </w:r>
      <w:proofErr w:type="spellEnd"/>
      <w:r>
        <w:t xml:space="preserve"> des </w:t>
      </w:r>
      <w:proofErr w:type="spellStart"/>
      <w:r>
        <w:t>kinder</w:t>
      </w:r>
      <w:proofErr w:type="spellEnd"/>
      <w:r>
        <w:t xml:space="preserve">/ </w:t>
      </w:r>
      <w:proofErr w:type="spellStart"/>
      <w:r>
        <w:t>glider</w:t>
      </w:r>
      <w:proofErr w:type="spellEnd"/>
      <w:r>
        <w:t xml:space="preserve">/ verwandten </w:t>
      </w:r>
      <w:proofErr w:type="spellStart"/>
      <w:r>
        <w:t>ir</w:t>
      </w:r>
      <w:proofErr w:type="spellEnd"/>
      <w:r>
        <w:t xml:space="preserve"> seyd/ ein </w:t>
      </w:r>
      <w:proofErr w:type="spellStart"/>
      <w:r>
        <w:t>mörder</w:t>
      </w:r>
      <w:proofErr w:type="spellEnd"/>
      <w:r>
        <w:t xml:space="preserve"> ist/ und nun nach </w:t>
      </w:r>
      <w:proofErr w:type="spellStart"/>
      <w:r>
        <w:t>mörderey</w:t>
      </w:r>
      <w:proofErr w:type="spellEnd"/>
      <w:r>
        <w:t xml:space="preserve"> trachtet. Und am buch der </w:t>
      </w:r>
      <w:proofErr w:type="spellStart"/>
      <w:r>
        <w:t>Weyßheyt</w:t>
      </w:r>
      <w:proofErr w:type="spellEnd"/>
      <w:r>
        <w:t xml:space="preserve"> am ii. </w:t>
      </w:r>
      <w:proofErr w:type="spellStart"/>
      <w:r>
        <w:t>capitel</w:t>
      </w:r>
      <w:proofErr w:type="spellEnd"/>
      <w:r>
        <w:t xml:space="preserve">/ Durchs </w:t>
      </w:r>
      <w:proofErr w:type="spellStart"/>
      <w:r>
        <w:t>Teüffels</w:t>
      </w:r>
      <w:proofErr w:type="spellEnd"/>
      <w:r>
        <w:t xml:space="preserve"> </w:t>
      </w:r>
      <w:proofErr w:type="spellStart"/>
      <w:r>
        <w:t>neyd</w:t>
      </w:r>
      <w:proofErr w:type="spellEnd"/>
      <w:r>
        <w:t xml:space="preserve">/ ist der todt in die </w:t>
      </w:r>
      <w:proofErr w:type="spellStart"/>
      <w:r>
        <w:t>welt</w:t>
      </w:r>
      <w:proofErr w:type="spellEnd"/>
      <w:r>
        <w:t xml:space="preserve"> </w:t>
      </w:r>
      <w:proofErr w:type="spellStart"/>
      <w:r>
        <w:t>kummen</w:t>
      </w:r>
      <w:proofErr w:type="spellEnd"/>
      <w:r>
        <w:t xml:space="preserve">/ Und die seins </w:t>
      </w:r>
      <w:proofErr w:type="spellStart"/>
      <w:r>
        <w:t>teyls</w:t>
      </w:r>
      <w:proofErr w:type="spellEnd"/>
      <w:r>
        <w:t xml:space="preserve"> sind/ </w:t>
      </w:r>
      <w:proofErr w:type="spellStart"/>
      <w:r>
        <w:t>helffen</w:t>
      </w:r>
      <w:proofErr w:type="spellEnd"/>
      <w:r>
        <w:t xml:space="preserve"> auch darzu/ Das ist/ seine verwandten </w:t>
      </w:r>
      <w:proofErr w:type="spellStart"/>
      <w:r>
        <w:t>glider</w:t>
      </w:r>
      <w:proofErr w:type="spellEnd"/>
      <w:r>
        <w:t xml:space="preserve">/ sind auch </w:t>
      </w:r>
      <w:proofErr w:type="spellStart"/>
      <w:r>
        <w:t>todtschleger</w:t>
      </w:r>
      <w:proofErr w:type="spellEnd"/>
      <w:r>
        <w:t xml:space="preserve"> und </w:t>
      </w:r>
      <w:proofErr w:type="spellStart"/>
      <w:r>
        <w:t>mörder</w:t>
      </w:r>
      <w:proofErr w:type="spellEnd"/>
      <w:r>
        <w:t xml:space="preserve">/ Wie auch Sanct Johannes sagt/ Wer seinen </w:t>
      </w:r>
      <w:proofErr w:type="spellStart"/>
      <w:r>
        <w:t>bruder</w:t>
      </w:r>
      <w:proofErr w:type="spellEnd"/>
      <w:r>
        <w:t xml:space="preserve"> hasset/ der ist ein </w:t>
      </w:r>
      <w:proofErr w:type="spellStart"/>
      <w:r>
        <w:t>mörder</w:t>
      </w:r>
      <w:proofErr w:type="spellEnd"/>
      <w:r>
        <w:t xml:space="preserve">. Des beschuldigt Sanct Steffan/ die </w:t>
      </w:r>
      <w:proofErr w:type="spellStart"/>
      <w:r>
        <w:t>Gotlosen</w:t>
      </w:r>
      <w:proofErr w:type="spellEnd"/>
      <w:r>
        <w:t xml:space="preserve"> Juden auch Im buch der </w:t>
      </w:r>
      <w:proofErr w:type="spellStart"/>
      <w:r>
        <w:t>geschicht</w:t>
      </w:r>
      <w:proofErr w:type="spellEnd"/>
      <w:r>
        <w:t xml:space="preserve"> der </w:t>
      </w:r>
      <w:proofErr w:type="spellStart"/>
      <w:r>
        <w:t>apostel</w:t>
      </w:r>
      <w:proofErr w:type="spellEnd"/>
      <w:r>
        <w:t xml:space="preserve"> am .vii. </w:t>
      </w:r>
      <w:proofErr w:type="spellStart"/>
      <w:r>
        <w:t>capitel</w:t>
      </w:r>
      <w:proofErr w:type="spellEnd"/>
      <w:r>
        <w:t xml:space="preserve">/ welchen Propheten haben </w:t>
      </w:r>
      <w:proofErr w:type="spellStart"/>
      <w:r>
        <w:t>ewer</w:t>
      </w:r>
      <w:proofErr w:type="spellEnd"/>
      <w:r>
        <w:t xml:space="preserve"> </w:t>
      </w:r>
      <w:proofErr w:type="spellStart"/>
      <w:r>
        <w:t>veter</w:t>
      </w:r>
      <w:proofErr w:type="spellEnd"/>
      <w:r>
        <w:t xml:space="preserve"> nicht verfolget: und sie getödtet/ die zuvor verkündiget haben die </w:t>
      </w:r>
      <w:proofErr w:type="spellStart"/>
      <w:r>
        <w:t>zukunfft</w:t>
      </w:r>
      <w:proofErr w:type="spellEnd"/>
      <w:r>
        <w:t xml:space="preserve"> des gerechten/ welches </w:t>
      </w:r>
      <w:proofErr w:type="spellStart"/>
      <w:r>
        <w:t>jr</w:t>
      </w:r>
      <w:proofErr w:type="spellEnd"/>
      <w:r>
        <w:t xml:space="preserve"> nun </w:t>
      </w:r>
      <w:proofErr w:type="spellStart"/>
      <w:r>
        <w:t>verreter</w:t>
      </w:r>
      <w:proofErr w:type="spellEnd"/>
      <w:r>
        <w:t xml:space="preserve"> und </w:t>
      </w:r>
      <w:proofErr w:type="spellStart"/>
      <w:r>
        <w:t>mörder</w:t>
      </w:r>
      <w:proofErr w:type="spellEnd"/>
      <w:r>
        <w:t xml:space="preserve"> worden seyd. </w:t>
      </w:r>
    </w:p>
    <w:p w14:paraId="426D2513" w14:textId="77777777" w:rsidR="00A23DFA" w:rsidRDefault="00A23DFA" w:rsidP="00A23DFA">
      <w:pPr>
        <w:pStyle w:val="StandardWeb"/>
      </w:pPr>
      <w:r>
        <w:t xml:space="preserve">Weyl nun alle </w:t>
      </w:r>
      <w:proofErr w:type="spellStart"/>
      <w:r>
        <w:t>anschleg</w:t>
      </w:r>
      <w:proofErr w:type="spellEnd"/>
      <w:r>
        <w:t xml:space="preserve">/ </w:t>
      </w:r>
      <w:proofErr w:type="spellStart"/>
      <w:r>
        <w:t>lust</w:t>
      </w:r>
      <w:proofErr w:type="spellEnd"/>
      <w:r>
        <w:t xml:space="preserve">/ </w:t>
      </w:r>
      <w:proofErr w:type="spellStart"/>
      <w:r>
        <w:t>practick</w:t>
      </w:r>
      <w:proofErr w:type="spellEnd"/>
      <w:r>
        <w:t xml:space="preserve">/ </w:t>
      </w:r>
      <w:proofErr w:type="spellStart"/>
      <w:r>
        <w:t>gedancken</w:t>
      </w:r>
      <w:proofErr w:type="spellEnd"/>
      <w:r>
        <w:t xml:space="preserve">/ und </w:t>
      </w:r>
      <w:proofErr w:type="spellStart"/>
      <w:r>
        <w:t>fürnemen</w:t>
      </w:r>
      <w:proofErr w:type="spellEnd"/>
      <w:r>
        <w:t xml:space="preserve"> des </w:t>
      </w:r>
      <w:proofErr w:type="spellStart"/>
      <w:r>
        <w:t>Teüffels</w:t>
      </w:r>
      <w:proofErr w:type="spellEnd"/>
      <w:r>
        <w:t xml:space="preserve">/ </w:t>
      </w:r>
      <w:proofErr w:type="spellStart"/>
      <w:r>
        <w:t>auff</w:t>
      </w:r>
      <w:proofErr w:type="spellEnd"/>
      <w:r>
        <w:t xml:space="preserve"> </w:t>
      </w:r>
      <w:proofErr w:type="spellStart"/>
      <w:r>
        <w:t>blutvergiessen</w:t>
      </w:r>
      <w:proofErr w:type="spellEnd"/>
      <w:r>
        <w:t xml:space="preserve"> und </w:t>
      </w:r>
      <w:proofErr w:type="spellStart"/>
      <w:r>
        <w:t>mörderey</w:t>
      </w:r>
      <w:proofErr w:type="spellEnd"/>
      <w:r>
        <w:t xml:space="preserve"> </w:t>
      </w:r>
      <w:proofErr w:type="spellStart"/>
      <w:r>
        <w:t>steet</w:t>
      </w:r>
      <w:proofErr w:type="spellEnd"/>
      <w:r>
        <w:t xml:space="preserve">/ so nennet </w:t>
      </w:r>
      <w:proofErr w:type="spellStart"/>
      <w:r>
        <w:t>jn</w:t>
      </w:r>
      <w:proofErr w:type="spellEnd"/>
      <w:r>
        <w:t xml:space="preserve"> </w:t>
      </w:r>
      <w:proofErr w:type="spellStart"/>
      <w:r>
        <w:t>darumb</w:t>
      </w:r>
      <w:proofErr w:type="spellEnd"/>
      <w:r>
        <w:t xml:space="preserve"> Christus ein </w:t>
      </w:r>
      <w:proofErr w:type="spellStart"/>
      <w:r>
        <w:t>mörder</w:t>
      </w:r>
      <w:proofErr w:type="spellEnd"/>
      <w:r>
        <w:t xml:space="preserve">/ </w:t>
      </w:r>
      <w:proofErr w:type="spellStart"/>
      <w:r>
        <w:t>auff</w:t>
      </w:r>
      <w:proofErr w:type="spellEnd"/>
      <w:r>
        <w:t xml:space="preserve"> das man </w:t>
      </w:r>
      <w:proofErr w:type="spellStart"/>
      <w:r>
        <w:t>jn</w:t>
      </w:r>
      <w:proofErr w:type="spellEnd"/>
      <w:r>
        <w:t xml:space="preserve"> erkenne. </w:t>
      </w:r>
    </w:p>
    <w:p w14:paraId="70343439" w14:textId="77777777" w:rsidR="00A23DFA" w:rsidRDefault="00A23DFA" w:rsidP="00A23DFA">
      <w:pPr>
        <w:pStyle w:val="StandardWeb"/>
      </w:pPr>
      <w:r>
        <w:t xml:space="preserve">Zum andern/ so </w:t>
      </w:r>
      <w:proofErr w:type="spellStart"/>
      <w:r>
        <w:t>heyßt</w:t>
      </w:r>
      <w:proofErr w:type="spellEnd"/>
      <w:r>
        <w:t xml:space="preserve"> </w:t>
      </w:r>
      <w:proofErr w:type="spellStart"/>
      <w:r>
        <w:t>jn</w:t>
      </w:r>
      <w:proofErr w:type="spellEnd"/>
      <w:r>
        <w:t xml:space="preserve"> Christus auch einen </w:t>
      </w:r>
      <w:proofErr w:type="spellStart"/>
      <w:r>
        <w:t>lügner</w:t>
      </w:r>
      <w:proofErr w:type="spellEnd"/>
      <w:r>
        <w:t xml:space="preserve">/ dann das ist auch des </w:t>
      </w:r>
      <w:proofErr w:type="spellStart"/>
      <w:r>
        <w:t>teüffels</w:t>
      </w:r>
      <w:proofErr w:type="spellEnd"/>
      <w:r>
        <w:t xml:space="preserve"> </w:t>
      </w:r>
      <w:proofErr w:type="spellStart"/>
      <w:r>
        <w:t>kunst</w:t>
      </w:r>
      <w:proofErr w:type="spellEnd"/>
      <w:r>
        <w:t xml:space="preserve"> und </w:t>
      </w:r>
      <w:proofErr w:type="spellStart"/>
      <w:r>
        <w:t>handwerck</w:t>
      </w:r>
      <w:proofErr w:type="spellEnd"/>
      <w:r>
        <w:t xml:space="preserve"> eine/ das er </w:t>
      </w:r>
      <w:proofErr w:type="spellStart"/>
      <w:r>
        <w:t>leugt</w:t>
      </w:r>
      <w:proofErr w:type="spellEnd"/>
      <w:r>
        <w:t xml:space="preserve"> und trugt/ und der lügen auch ein </w:t>
      </w:r>
      <w:proofErr w:type="spellStart"/>
      <w:r>
        <w:t>vater</w:t>
      </w:r>
      <w:proofErr w:type="spellEnd"/>
      <w:r>
        <w:t xml:space="preserve">/ </w:t>
      </w:r>
      <w:proofErr w:type="spellStart"/>
      <w:r>
        <w:t>ursprung</w:t>
      </w:r>
      <w:proofErr w:type="spellEnd"/>
      <w:r>
        <w:t xml:space="preserve">/ </w:t>
      </w:r>
      <w:proofErr w:type="spellStart"/>
      <w:r>
        <w:t>anfenger</w:t>
      </w:r>
      <w:proofErr w:type="spellEnd"/>
      <w:r>
        <w:t xml:space="preserve">/ und ein </w:t>
      </w:r>
      <w:proofErr w:type="spellStart"/>
      <w:r>
        <w:t>meyster</w:t>
      </w:r>
      <w:proofErr w:type="spellEnd"/>
      <w:r>
        <w:t xml:space="preserve"> ist. Dann vor dem </w:t>
      </w:r>
      <w:proofErr w:type="spellStart"/>
      <w:r>
        <w:t>teüffel</w:t>
      </w:r>
      <w:proofErr w:type="spellEnd"/>
      <w:r>
        <w:t xml:space="preserve"> </w:t>
      </w:r>
      <w:proofErr w:type="spellStart"/>
      <w:r>
        <w:t>kain</w:t>
      </w:r>
      <w:proofErr w:type="spellEnd"/>
      <w:r>
        <w:t xml:space="preserve"> lügen in der </w:t>
      </w:r>
      <w:proofErr w:type="spellStart"/>
      <w:r>
        <w:t>welt</w:t>
      </w:r>
      <w:proofErr w:type="spellEnd"/>
      <w:r>
        <w:t xml:space="preserve"> gewesen ist/ Er hat die ersten lügen gethan/ und die lügen </w:t>
      </w:r>
      <w:proofErr w:type="spellStart"/>
      <w:r>
        <w:t>geborn</w:t>
      </w:r>
      <w:proofErr w:type="spellEnd"/>
      <w:r>
        <w:t xml:space="preserve">/ und in die </w:t>
      </w:r>
      <w:proofErr w:type="spellStart"/>
      <w:r>
        <w:t>welt</w:t>
      </w:r>
      <w:proofErr w:type="spellEnd"/>
      <w:r>
        <w:t xml:space="preserve"> unter die </w:t>
      </w:r>
      <w:proofErr w:type="spellStart"/>
      <w:r>
        <w:t>menschen</w:t>
      </w:r>
      <w:proofErr w:type="spellEnd"/>
      <w:r>
        <w:t xml:space="preserve"> bracht/ wie Moses von </w:t>
      </w:r>
      <w:proofErr w:type="spellStart"/>
      <w:r>
        <w:t>jm</w:t>
      </w:r>
      <w:proofErr w:type="spellEnd"/>
      <w:r>
        <w:t xml:space="preserve"> schreibt/ im buch der </w:t>
      </w:r>
      <w:proofErr w:type="spellStart"/>
      <w:r>
        <w:t>geschöpff</w:t>
      </w:r>
      <w:proofErr w:type="spellEnd"/>
      <w:r>
        <w:t xml:space="preserve"> am .</w:t>
      </w:r>
      <w:proofErr w:type="spellStart"/>
      <w:r>
        <w:t>iii.</w:t>
      </w:r>
      <w:proofErr w:type="spellEnd"/>
      <w:r>
        <w:t xml:space="preserve"> </w:t>
      </w:r>
      <w:proofErr w:type="spellStart"/>
      <w:r>
        <w:t>capiten</w:t>
      </w:r>
      <w:proofErr w:type="spellEnd"/>
      <w:r>
        <w:t xml:space="preserve">/ Das die schlang zum </w:t>
      </w:r>
      <w:proofErr w:type="spellStart"/>
      <w:r>
        <w:t>menschen</w:t>
      </w:r>
      <w:proofErr w:type="spellEnd"/>
      <w:r>
        <w:t xml:space="preserve"> wider </w:t>
      </w:r>
      <w:proofErr w:type="spellStart"/>
      <w:r>
        <w:t>Got</w:t>
      </w:r>
      <w:proofErr w:type="spellEnd"/>
      <w:r>
        <w:t xml:space="preserve"> gelogen und gesagt/ </w:t>
      </w:r>
      <w:proofErr w:type="spellStart"/>
      <w:r>
        <w:t>Ir</w:t>
      </w:r>
      <w:proofErr w:type="spellEnd"/>
      <w:r>
        <w:t xml:space="preserve"> werdet mit </w:t>
      </w:r>
      <w:proofErr w:type="spellStart"/>
      <w:r>
        <w:t>nichten</w:t>
      </w:r>
      <w:proofErr w:type="spellEnd"/>
      <w:r>
        <w:t xml:space="preserve"> sterben/ dann </w:t>
      </w:r>
      <w:proofErr w:type="spellStart"/>
      <w:r>
        <w:t>Got</w:t>
      </w:r>
      <w:proofErr w:type="spellEnd"/>
      <w:r>
        <w:t xml:space="preserve"> </w:t>
      </w:r>
      <w:proofErr w:type="spellStart"/>
      <w:r>
        <w:t>waiß</w:t>
      </w:r>
      <w:proofErr w:type="spellEnd"/>
      <w:r>
        <w:t xml:space="preserve">/ das/ </w:t>
      </w:r>
      <w:proofErr w:type="spellStart"/>
      <w:r>
        <w:t>auff</w:t>
      </w:r>
      <w:proofErr w:type="spellEnd"/>
      <w:r>
        <w:t xml:space="preserve"> welchen tag </w:t>
      </w:r>
      <w:proofErr w:type="spellStart"/>
      <w:r>
        <w:t>jr</w:t>
      </w:r>
      <w:proofErr w:type="spellEnd"/>
      <w:r>
        <w:t xml:space="preserve"> von dem baum essen werdet/ </w:t>
      </w:r>
      <w:proofErr w:type="spellStart"/>
      <w:r>
        <w:t>ewre</w:t>
      </w:r>
      <w:proofErr w:type="spellEnd"/>
      <w:r>
        <w:t xml:space="preserve"> </w:t>
      </w:r>
      <w:proofErr w:type="spellStart"/>
      <w:r>
        <w:t>augen</w:t>
      </w:r>
      <w:proofErr w:type="spellEnd"/>
      <w:r>
        <w:t xml:space="preserve"> wacker werden/ und den </w:t>
      </w:r>
      <w:proofErr w:type="spellStart"/>
      <w:r>
        <w:t>göttern</w:t>
      </w:r>
      <w:proofErr w:type="spellEnd"/>
      <w:r>
        <w:t xml:space="preserve"> gleich/ und </w:t>
      </w:r>
      <w:proofErr w:type="spellStart"/>
      <w:r>
        <w:t>guts</w:t>
      </w:r>
      <w:proofErr w:type="spellEnd"/>
      <w:r>
        <w:t xml:space="preserve"> und </w:t>
      </w:r>
      <w:proofErr w:type="spellStart"/>
      <w:r>
        <w:t>böß</w:t>
      </w:r>
      <w:proofErr w:type="spellEnd"/>
      <w:r>
        <w:t xml:space="preserve"> wissen/ Mit </w:t>
      </w:r>
      <w:proofErr w:type="spellStart"/>
      <w:r>
        <w:t>diser</w:t>
      </w:r>
      <w:proofErr w:type="spellEnd"/>
      <w:r>
        <w:t xml:space="preserve"> lügen betrog der </w:t>
      </w:r>
      <w:proofErr w:type="spellStart"/>
      <w:r>
        <w:t>teüffel</w:t>
      </w:r>
      <w:proofErr w:type="spellEnd"/>
      <w:r>
        <w:t xml:space="preserve"> den </w:t>
      </w:r>
      <w:proofErr w:type="spellStart"/>
      <w:r>
        <w:t>menschen</w:t>
      </w:r>
      <w:proofErr w:type="spellEnd"/>
      <w:r>
        <w:t xml:space="preserve">/ und </w:t>
      </w:r>
      <w:proofErr w:type="spellStart"/>
      <w:r>
        <w:t>darumb</w:t>
      </w:r>
      <w:proofErr w:type="spellEnd"/>
      <w:r>
        <w:t xml:space="preserve"> heißt </w:t>
      </w:r>
      <w:proofErr w:type="spellStart"/>
      <w:r>
        <w:t>jn</w:t>
      </w:r>
      <w:proofErr w:type="spellEnd"/>
      <w:r>
        <w:t xml:space="preserve"> auch der Herr einen </w:t>
      </w:r>
      <w:proofErr w:type="spellStart"/>
      <w:r>
        <w:t>lügner</w:t>
      </w:r>
      <w:proofErr w:type="spellEnd"/>
      <w:r>
        <w:t xml:space="preserve">. </w:t>
      </w:r>
    </w:p>
    <w:p w14:paraId="1DC4653F" w14:textId="77777777" w:rsidR="00A23DFA" w:rsidRDefault="00A23DFA" w:rsidP="00A23DFA">
      <w:pPr>
        <w:pStyle w:val="StandardWeb"/>
      </w:pPr>
      <w:r>
        <w:t xml:space="preserve">Im dritten buch der König am .xxii. </w:t>
      </w:r>
      <w:proofErr w:type="spellStart"/>
      <w:r>
        <w:t>bekent</w:t>
      </w:r>
      <w:proofErr w:type="spellEnd"/>
      <w:r>
        <w:t xml:space="preserve"> der </w:t>
      </w:r>
      <w:proofErr w:type="spellStart"/>
      <w:r>
        <w:t>Teüffel</w:t>
      </w:r>
      <w:proofErr w:type="spellEnd"/>
      <w:r>
        <w:t xml:space="preserve"> </w:t>
      </w:r>
      <w:proofErr w:type="spellStart"/>
      <w:r>
        <w:t>selbs</w:t>
      </w:r>
      <w:proofErr w:type="spellEnd"/>
      <w:r>
        <w:t xml:space="preserve"> vor der </w:t>
      </w:r>
      <w:proofErr w:type="spellStart"/>
      <w:r>
        <w:t>Götlichen</w:t>
      </w:r>
      <w:proofErr w:type="spellEnd"/>
      <w:r>
        <w:t xml:space="preserve"> </w:t>
      </w:r>
      <w:proofErr w:type="spellStart"/>
      <w:r>
        <w:t>Maiestet</w:t>
      </w:r>
      <w:proofErr w:type="spellEnd"/>
      <w:r>
        <w:t xml:space="preserve">/ das er ein </w:t>
      </w:r>
      <w:proofErr w:type="spellStart"/>
      <w:r>
        <w:t>lügner</w:t>
      </w:r>
      <w:proofErr w:type="spellEnd"/>
      <w:r>
        <w:t xml:space="preserve"> sey so er spricht/ Ich </w:t>
      </w:r>
      <w:proofErr w:type="spellStart"/>
      <w:r>
        <w:t>wil</w:t>
      </w:r>
      <w:proofErr w:type="spellEnd"/>
      <w:r>
        <w:t xml:space="preserve"> </w:t>
      </w:r>
      <w:proofErr w:type="spellStart"/>
      <w:r>
        <w:t>außgeen</w:t>
      </w:r>
      <w:proofErr w:type="spellEnd"/>
      <w:r>
        <w:t xml:space="preserve"> und </w:t>
      </w:r>
      <w:proofErr w:type="spellStart"/>
      <w:r>
        <w:t>wil</w:t>
      </w:r>
      <w:proofErr w:type="spellEnd"/>
      <w:r>
        <w:t xml:space="preserve"> ein falscher </w:t>
      </w:r>
      <w:proofErr w:type="spellStart"/>
      <w:r>
        <w:t>lügner</w:t>
      </w:r>
      <w:proofErr w:type="spellEnd"/>
      <w:r>
        <w:t xml:space="preserve"> </w:t>
      </w:r>
      <w:proofErr w:type="spellStart"/>
      <w:r>
        <w:t>geyst</w:t>
      </w:r>
      <w:proofErr w:type="spellEnd"/>
      <w:r>
        <w:t xml:space="preserve"> sein in aller seiner (Ahabs) Propheten </w:t>
      </w:r>
      <w:proofErr w:type="spellStart"/>
      <w:r>
        <w:t>mund</w:t>
      </w:r>
      <w:proofErr w:type="spellEnd"/>
      <w:r>
        <w:t xml:space="preserve">/ Wie sie dann all vierhundert man lugen/ das er der Ahab König Israel </w:t>
      </w:r>
      <w:proofErr w:type="spellStart"/>
      <w:r>
        <w:t>solt</w:t>
      </w:r>
      <w:proofErr w:type="spellEnd"/>
      <w:r>
        <w:t xml:space="preserve"> </w:t>
      </w:r>
      <w:proofErr w:type="spellStart"/>
      <w:r>
        <w:t>Ramoth</w:t>
      </w:r>
      <w:proofErr w:type="spellEnd"/>
      <w:r>
        <w:t xml:space="preserve"> die </w:t>
      </w:r>
      <w:proofErr w:type="spellStart"/>
      <w:r>
        <w:t>stat</w:t>
      </w:r>
      <w:proofErr w:type="spellEnd"/>
      <w:r>
        <w:t xml:space="preserve"> in Gilead gewinnen/ und </w:t>
      </w:r>
      <w:proofErr w:type="spellStart"/>
      <w:r>
        <w:t>dise</w:t>
      </w:r>
      <w:proofErr w:type="spellEnd"/>
      <w:r>
        <w:t xml:space="preserve"> lügen richtet der </w:t>
      </w:r>
      <w:proofErr w:type="spellStart"/>
      <w:r>
        <w:t>Teüffel</w:t>
      </w:r>
      <w:proofErr w:type="spellEnd"/>
      <w:r>
        <w:t xml:space="preserve"> zu. </w:t>
      </w:r>
    </w:p>
    <w:p w14:paraId="126CE327" w14:textId="77777777" w:rsidR="00A23DFA" w:rsidRDefault="00A23DFA" w:rsidP="00A23DFA">
      <w:pPr>
        <w:pStyle w:val="StandardWeb"/>
      </w:pPr>
      <w:r>
        <w:t>Matthei am .</w:t>
      </w:r>
      <w:proofErr w:type="spellStart"/>
      <w:r>
        <w:t>iiii</w:t>
      </w:r>
      <w:proofErr w:type="spellEnd"/>
      <w:r>
        <w:t xml:space="preserve">. Braucht der </w:t>
      </w:r>
      <w:proofErr w:type="spellStart"/>
      <w:r>
        <w:t>lügenhafft</w:t>
      </w:r>
      <w:proofErr w:type="spellEnd"/>
      <w:r>
        <w:t xml:space="preserve"> Satan/ der rechten </w:t>
      </w:r>
      <w:proofErr w:type="spellStart"/>
      <w:r>
        <w:t>buben</w:t>
      </w:r>
      <w:proofErr w:type="spellEnd"/>
      <w:r>
        <w:t xml:space="preserve"> stück eins/ als er Christum unsern Herrn versuchet/ und die </w:t>
      </w:r>
      <w:proofErr w:type="spellStart"/>
      <w:r>
        <w:t>heyligen</w:t>
      </w:r>
      <w:proofErr w:type="spellEnd"/>
      <w:r>
        <w:t xml:space="preserve"> </w:t>
      </w:r>
      <w:proofErr w:type="spellStart"/>
      <w:r>
        <w:t>schrifft</w:t>
      </w:r>
      <w:proofErr w:type="spellEnd"/>
      <w:r>
        <w:t xml:space="preserve">/ die er </w:t>
      </w:r>
      <w:proofErr w:type="spellStart"/>
      <w:r>
        <w:t>anzeucht</w:t>
      </w:r>
      <w:proofErr w:type="spellEnd"/>
      <w:r>
        <w:t xml:space="preserve">/ </w:t>
      </w:r>
      <w:proofErr w:type="spellStart"/>
      <w:r>
        <w:t>felschet</w:t>
      </w:r>
      <w:proofErr w:type="spellEnd"/>
      <w:r>
        <w:t xml:space="preserve">/ </w:t>
      </w:r>
      <w:proofErr w:type="spellStart"/>
      <w:r>
        <w:t>zerreysset</w:t>
      </w:r>
      <w:proofErr w:type="spellEnd"/>
      <w:r>
        <w:t xml:space="preserve"> und zertrennet/ mit dem das er </w:t>
      </w:r>
      <w:proofErr w:type="spellStart"/>
      <w:r>
        <w:t>aussen</w:t>
      </w:r>
      <w:proofErr w:type="spellEnd"/>
      <w:r>
        <w:t xml:space="preserve"> </w:t>
      </w:r>
      <w:proofErr w:type="spellStart"/>
      <w:r>
        <w:t>leßt</w:t>
      </w:r>
      <w:proofErr w:type="spellEnd"/>
      <w:r>
        <w:t xml:space="preserve">/ was wider </w:t>
      </w:r>
      <w:proofErr w:type="spellStart"/>
      <w:r>
        <w:t>jn</w:t>
      </w:r>
      <w:proofErr w:type="spellEnd"/>
      <w:r>
        <w:t xml:space="preserve"> war. </w:t>
      </w:r>
    </w:p>
    <w:p w14:paraId="76530AA8" w14:textId="77777777" w:rsidR="00A23DFA" w:rsidRDefault="00A23DFA" w:rsidP="00A23DFA">
      <w:pPr>
        <w:pStyle w:val="StandardWeb"/>
      </w:pPr>
      <w:r>
        <w:t xml:space="preserve">Matthei am .xiii. sagt der Herr/ das der </w:t>
      </w:r>
      <w:proofErr w:type="spellStart"/>
      <w:r>
        <w:t>böß</w:t>
      </w:r>
      <w:proofErr w:type="spellEnd"/>
      <w:r>
        <w:t xml:space="preserve"> </w:t>
      </w:r>
      <w:proofErr w:type="spellStart"/>
      <w:r>
        <w:t>feindt</w:t>
      </w:r>
      <w:proofErr w:type="spellEnd"/>
      <w:r>
        <w:t xml:space="preserve"> den samen </w:t>
      </w:r>
      <w:proofErr w:type="spellStart"/>
      <w:r>
        <w:t>auß</w:t>
      </w:r>
      <w:proofErr w:type="spellEnd"/>
      <w:r>
        <w:t xml:space="preserve"> dem </w:t>
      </w:r>
      <w:proofErr w:type="spellStart"/>
      <w:r>
        <w:t>hertzen</w:t>
      </w:r>
      <w:proofErr w:type="spellEnd"/>
      <w:r>
        <w:t xml:space="preserve"> </w:t>
      </w:r>
      <w:proofErr w:type="spellStart"/>
      <w:r>
        <w:t>reysse</w:t>
      </w:r>
      <w:proofErr w:type="spellEnd"/>
      <w:r>
        <w:t xml:space="preserve">/ das der </w:t>
      </w:r>
      <w:proofErr w:type="spellStart"/>
      <w:r>
        <w:t>mensch</w:t>
      </w:r>
      <w:proofErr w:type="spellEnd"/>
      <w:r>
        <w:t xml:space="preserve"> </w:t>
      </w:r>
      <w:proofErr w:type="spellStart"/>
      <w:r>
        <w:t>nit</w:t>
      </w:r>
      <w:proofErr w:type="spellEnd"/>
      <w:r>
        <w:t xml:space="preserve"> glaube und selig werde/ </w:t>
      </w:r>
      <w:proofErr w:type="spellStart"/>
      <w:r>
        <w:t>sunder</w:t>
      </w:r>
      <w:proofErr w:type="spellEnd"/>
      <w:r>
        <w:t xml:space="preserve"> in der lügen </w:t>
      </w:r>
      <w:proofErr w:type="spellStart"/>
      <w:r>
        <w:t>bestee</w:t>
      </w:r>
      <w:proofErr w:type="spellEnd"/>
      <w:r>
        <w:t xml:space="preserve"> und verderbe/ Das ist auch seiner </w:t>
      </w:r>
      <w:proofErr w:type="spellStart"/>
      <w:r>
        <w:t>tück</w:t>
      </w:r>
      <w:proofErr w:type="spellEnd"/>
      <w:r>
        <w:t xml:space="preserve"> eine. </w:t>
      </w:r>
    </w:p>
    <w:p w14:paraId="6ACCD7C6" w14:textId="77777777" w:rsidR="00A23DFA" w:rsidRDefault="00A23DFA" w:rsidP="00A23DFA">
      <w:pPr>
        <w:pStyle w:val="StandardWeb"/>
      </w:pPr>
      <w:r>
        <w:t xml:space="preserve">Am selben </w:t>
      </w:r>
      <w:proofErr w:type="spellStart"/>
      <w:r>
        <w:t>ort</w:t>
      </w:r>
      <w:proofErr w:type="spellEnd"/>
      <w:r>
        <w:t xml:space="preserve"> sagt auch Christus/ das der Satan das </w:t>
      </w:r>
      <w:proofErr w:type="spellStart"/>
      <w:r>
        <w:t>unkraut</w:t>
      </w:r>
      <w:proofErr w:type="spellEnd"/>
      <w:r>
        <w:t xml:space="preserve">/ unter den guten samen hab </w:t>
      </w:r>
      <w:proofErr w:type="spellStart"/>
      <w:r>
        <w:t>geseet</w:t>
      </w:r>
      <w:proofErr w:type="spellEnd"/>
      <w:r>
        <w:t xml:space="preserve">/ das ist /lügen/ </w:t>
      </w:r>
      <w:proofErr w:type="spellStart"/>
      <w:r>
        <w:t>ketzery</w:t>
      </w:r>
      <w:proofErr w:type="spellEnd"/>
      <w:r>
        <w:t xml:space="preserve"> und </w:t>
      </w:r>
      <w:proofErr w:type="spellStart"/>
      <w:r>
        <w:t>irthumb</w:t>
      </w:r>
      <w:proofErr w:type="spellEnd"/>
      <w:r>
        <w:t xml:space="preserve"> neben der </w:t>
      </w:r>
      <w:proofErr w:type="spellStart"/>
      <w:r>
        <w:t>reynen</w:t>
      </w:r>
      <w:proofErr w:type="spellEnd"/>
      <w:r>
        <w:t xml:space="preserve"> </w:t>
      </w:r>
      <w:proofErr w:type="spellStart"/>
      <w:r>
        <w:t>lere</w:t>
      </w:r>
      <w:proofErr w:type="spellEnd"/>
      <w:r>
        <w:t xml:space="preserve"> und </w:t>
      </w:r>
      <w:proofErr w:type="spellStart"/>
      <w:r>
        <w:t>warheyt</w:t>
      </w:r>
      <w:proofErr w:type="spellEnd"/>
      <w:r>
        <w:t xml:space="preserve"> </w:t>
      </w:r>
      <w:proofErr w:type="spellStart"/>
      <w:r>
        <w:t>eingefürt</w:t>
      </w:r>
      <w:proofErr w:type="spellEnd"/>
      <w:r>
        <w:t xml:space="preserve">/ Das also der </w:t>
      </w:r>
      <w:proofErr w:type="spellStart"/>
      <w:r>
        <w:t>teüffel</w:t>
      </w:r>
      <w:proofErr w:type="spellEnd"/>
      <w:r>
        <w:t xml:space="preserve"> die </w:t>
      </w:r>
      <w:proofErr w:type="spellStart"/>
      <w:r>
        <w:t>ketzereyen</w:t>
      </w:r>
      <w:proofErr w:type="spellEnd"/>
      <w:r>
        <w:t xml:space="preserve"> erweckt und </w:t>
      </w:r>
      <w:proofErr w:type="spellStart"/>
      <w:r>
        <w:t>anfecht</w:t>
      </w:r>
      <w:proofErr w:type="spellEnd"/>
      <w:r>
        <w:t xml:space="preserve">/ das erden guten samen der </w:t>
      </w:r>
      <w:proofErr w:type="spellStart"/>
      <w:r>
        <w:t>heylsamen</w:t>
      </w:r>
      <w:proofErr w:type="spellEnd"/>
      <w:r>
        <w:t xml:space="preserve"> </w:t>
      </w:r>
      <w:proofErr w:type="spellStart"/>
      <w:r>
        <w:t>lere</w:t>
      </w:r>
      <w:proofErr w:type="spellEnd"/>
      <w:r>
        <w:t xml:space="preserve"> </w:t>
      </w:r>
      <w:proofErr w:type="spellStart"/>
      <w:r>
        <w:t>erstecke</w:t>
      </w:r>
      <w:proofErr w:type="spellEnd"/>
      <w:r>
        <w:t xml:space="preserve"> und </w:t>
      </w:r>
      <w:proofErr w:type="spellStart"/>
      <w:r>
        <w:t>umb</w:t>
      </w:r>
      <w:proofErr w:type="spellEnd"/>
      <w:r>
        <w:t xml:space="preserve"> bringe/ </w:t>
      </w:r>
      <w:proofErr w:type="spellStart"/>
      <w:r>
        <w:t>auff</w:t>
      </w:r>
      <w:proofErr w:type="spellEnd"/>
      <w:r>
        <w:t xml:space="preserve"> das er nicht </w:t>
      </w:r>
      <w:proofErr w:type="spellStart"/>
      <w:r>
        <w:t>auffwachse</w:t>
      </w:r>
      <w:proofErr w:type="spellEnd"/>
      <w:r>
        <w:t xml:space="preserve"> und </w:t>
      </w:r>
      <w:proofErr w:type="spellStart"/>
      <w:r>
        <w:t>frucht</w:t>
      </w:r>
      <w:proofErr w:type="spellEnd"/>
      <w:r>
        <w:t xml:space="preserve"> bringe. </w:t>
      </w:r>
    </w:p>
    <w:p w14:paraId="4F7EB3CD" w14:textId="77777777" w:rsidR="00A23DFA" w:rsidRDefault="00A23DFA" w:rsidP="00A23DFA">
      <w:pPr>
        <w:pStyle w:val="StandardWeb"/>
      </w:pPr>
      <w:r>
        <w:t xml:space="preserve">Also </w:t>
      </w:r>
      <w:proofErr w:type="spellStart"/>
      <w:r>
        <w:t>schreybt</w:t>
      </w:r>
      <w:proofErr w:type="spellEnd"/>
      <w:r>
        <w:t xml:space="preserve"> auch Sanct Paulus/ das die so die </w:t>
      </w:r>
      <w:proofErr w:type="spellStart"/>
      <w:r>
        <w:t>speyß</w:t>
      </w:r>
      <w:proofErr w:type="spellEnd"/>
      <w:r>
        <w:t xml:space="preserve"> und die </w:t>
      </w:r>
      <w:proofErr w:type="spellStart"/>
      <w:r>
        <w:t>Ee</w:t>
      </w:r>
      <w:proofErr w:type="spellEnd"/>
      <w:r>
        <w:t xml:space="preserve"> verbieten/ anhangen den </w:t>
      </w:r>
      <w:proofErr w:type="spellStart"/>
      <w:r>
        <w:t>verfürischen</w:t>
      </w:r>
      <w:proofErr w:type="spellEnd"/>
      <w:r>
        <w:t xml:space="preserve"> </w:t>
      </w:r>
      <w:proofErr w:type="spellStart"/>
      <w:r>
        <w:t>geystern</w:t>
      </w:r>
      <w:proofErr w:type="spellEnd"/>
      <w:r>
        <w:t xml:space="preserve">/ und </w:t>
      </w:r>
      <w:proofErr w:type="spellStart"/>
      <w:r>
        <w:t>leren</w:t>
      </w:r>
      <w:proofErr w:type="spellEnd"/>
      <w:r>
        <w:t xml:space="preserve"> der </w:t>
      </w:r>
      <w:proofErr w:type="spellStart"/>
      <w:r>
        <w:t>teüffel</w:t>
      </w:r>
      <w:proofErr w:type="spellEnd"/>
      <w:r>
        <w:t xml:space="preserve"> rc. an der ersten Epistel zu </w:t>
      </w:r>
      <w:proofErr w:type="spellStart"/>
      <w:r>
        <w:t>Timotheo</w:t>
      </w:r>
      <w:proofErr w:type="spellEnd"/>
      <w:r>
        <w:t xml:space="preserve"> am .</w:t>
      </w:r>
      <w:proofErr w:type="spellStart"/>
      <w:r>
        <w:t>iiii</w:t>
      </w:r>
      <w:proofErr w:type="spellEnd"/>
      <w:r>
        <w:t xml:space="preserve">. an welchem </w:t>
      </w:r>
      <w:proofErr w:type="spellStart"/>
      <w:r>
        <w:t>ort</w:t>
      </w:r>
      <w:proofErr w:type="spellEnd"/>
      <w:r>
        <w:t xml:space="preserve"> er fein den Bapst abmalet/ der die </w:t>
      </w:r>
      <w:proofErr w:type="spellStart"/>
      <w:r>
        <w:t>Ee</w:t>
      </w:r>
      <w:proofErr w:type="spellEnd"/>
      <w:r>
        <w:t xml:space="preserve"> unter den Christen den </w:t>
      </w:r>
      <w:proofErr w:type="spellStart"/>
      <w:r>
        <w:t>geystlichen</w:t>
      </w:r>
      <w:proofErr w:type="spellEnd"/>
      <w:r>
        <w:t xml:space="preserve"> </w:t>
      </w:r>
      <w:proofErr w:type="spellStart"/>
      <w:r>
        <w:t>genanten</w:t>
      </w:r>
      <w:proofErr w:type="spellEnd"/>
      <w:r>
        <w:t xml:space="preserve"> </w:t>
      </w:r>
      <w:proofErr w:type="spellStart"/>
      <w:r>
        <w:t>verpoten</w:t>
      </w:r>
      <w:proofErr w:type="spellEnd"/>
      <w:r>
        <w:t xml:space="preserve"> hat/ und die </w:t>
      </w:r>
      <w:proofErr w:type="spellStart"/>
      <w:r>
        <w:t>speyß</w:t>
      </w:r>
      <w:proofErr w:type="spellEnd"/>
      <w:r>
        <w:t xml:space="preserve">/ das man in der Fasten/ am Freytag und </w:t>
      </w:r>
      <w:proofErr w:type="spellStart"/>
      <w:r>
        <w:t>Sambstag</w:t>
      </w:r>
      <w:proofErr w:type="spellEnd"/>
      <w:r>
        <w:t xml:space="preserve"> </w:t>
      </w:r>
      <w:proofErr w:type="spellStart"/>
      <w:r>
        <w:t>kain</w:t>
      </w:r>
      <w:proofErr w:type="spellEnd"/>
      <w:r>
        <w:t xml:space="preserve"> </w:t>
      </w:r>
      <w:proofErr w:type="spellStart"/>
      <w:r>
        <w:t>fleysch</w:t>
      </w:r>
      <w:proofErr w:type="spellEnd"/>
      <w:r>
        <w:t xml:space="preserve"> essen sol. </w:t>
      </w:r>
    </w:p>
    <w:p w14:paraId="4AC49677" w14:textId="77777777" w:rsidR="00A23DFA" w:rsidRDefault="00A23DFA" w:rsidP="00A23DFA">
      <w:pPr>
        <w:pStyle w:val="StandardWeb"/>
      </w:pPr>
      <w:r>
        <w:t xml:space="preserve">Das in summa alle lügen/ </w:t>
      </w:r>
      <w:proofErr w:type="spellStart"/>
      <w:r>
        <w:t>irthumb</w:t>
      </w:r>
      <w:proofErr w:type="spellEnd"/>
      <w:r>
        <w:t xml:space="preserve">/ </w:t>
      </w:r>
      <w:proofErr w:type="spellStart"/>
      <w:r>
        <w:t>Schwermereyen</w:t>
      </w:r>
      <w:proofErr w:type="spellEnd"/>
      <w:r>
        <w:t xml:space="preserve">/ und falsche leer/ </w:t>
      </w:r>
      <w:proofErr w:type="spellStart"/>
      <w:r>
        <w:t>auß</w:t>
      </w:r>
      <w:proofErr w:type="spellEnd"/>
      <w:r>
        <w:t xml:space="preserve"> dem </w:t>
      </w:r>
      <w:proofErr w:type="spellStart"/>
      <w:r>
        <w:t>teüffel</w:t>
      </w:r>
      <w:proofErr w:type="spellEnd"/>
      <w:r>
        <w:t xml:space="preserve"> entspringen und fliessen/ dann der </w:t>
      </w:r>
      <w:proofErr w:type="spellStart"/>
      <w:r>
        <w:t>Teüffel</w:t>
      </w:r>
      <w:proofErr w:type="spellEnd"/>
      <w:r>
        <w:t xml:space="preserve"> ist ein </w:t>
      </w:r>
      <w:proofErr w:type="spellStart"/>
      <w:r>
        <w:t>lügner</w:t>
      </w:r>
      <w:proofErr w:type="spellEnd"/>
      <w:r>
        <w:t xml:space="preserve">/ und ist in der </w:t>
      </w:r>
      <w:proofErr w:type="spellStart"/>
      <w:r>
        <w:t>warheyt</w:t>
      </w:r>
      <w:proofErr w:type="spellEnd"/>
      <w:r>
        <w:t xml:space="preserve"> nicht bestanden/ Wenn er lügen redet/ so redet er von seinem </w:t>
      </w:r>
      <w:proofErr w:type="spellStart"/>
      <w:r>
        <w:t>eygen</w:t>
      </w:r>
      <w:proofErr w:type="spellEnd"/>
      <w:r>
        <w:t xml:space="preserve">/ dann er ist ein </w:t>
      </w:r>
      <w:proofErr w:type="spellStart"/>
      <w:r>
        <w:t>lügner</w:t>
      </w:r>
      <w:proofErr w:type="spellEnd"/>
      <w:r>
        <w:t xml:space="preserve">/ und ein </w:t>
      </w:r>
      <w:proofErr w:type="spellStart"/>
      <w:r>
        <w:t>vater</w:t>
      </w:r>
      <w:proofErr w:type="spellEnd"/>
      <w:r>
        <w:t xml:space="preserve"> der selbigen. </w:t>
      </w:r>
      <w:proofErr w:type="spellStart"/>
      <w:r>
        <w:t>Darumb</w:t>
      </w:r>
      <w:proofErr w:type="spellEnd"/>
      <w:r>
        <w:t xml:space="preserve"> so </w:t>
      </w:r>
      <w:proofErr w:type="spellStart"/>
      <w:r>
        <w:t>felscht</w:t>
      </w:r>
      <w:proofErr w:type="spellEnd"/>
      <w:r>
        <w:t xml:space="preserve"> er das </w:t>
      </w:r>
      <w:proofErr w:type="spellStart"/>
      <w:r>
        <w:t>Götlich</w:t>
      </w:r>
      <w:proofErr w:type="spellEnd"/>
      <w:r>
        <w:t xml:space="preserve"> </w:t>
      </w:r>
      <w:proofErr w:type="spellStart"/>
      <w:r>
        <w:t>wort</w:t>
      </w:r>
      <w:proofErr w:type="spellEnd"/>
      <w:r>
        <w:t xml:space="preserve"> wo er </w:t>
      </w:r>
      <w:proofErr w:type="spellStart"/>
      <w:r>
        <w:t>kan</w:t>
      </w:r>
      <w:proofErr w:type="spellEnd"/>
      <w:r>
        <w:t xml:space="preserve"> und mag und </w:t>
      </w:r>
      <w:proofErr w:type="spellStart"/>
      <w:r>
        <w:t>richt</w:t>
      </w:r>
      <w:proofErr w:type="spellEnd"/>
      <w:r>
        <w:t xml:space="preserve"> liegen/ </w:t>
      </w:r>
      <w:proofErr w:type="spellStart"/>
      <w:r>
        <w:t>triegen</w:t>
      </w:r>
      <w:proofErr w:type="spellEnd"/>
      <w:r>
        <w:t xml:space="preserve"> und verfügen an/ das er die </w:t>
      </w:r>
      <w:proofErr w:type="spellStart"/>
      <w:r>
        <w:t>gantzen</w:t>
      </w:r>
      <w:proofErr w:type="spellEnd"/>
      <w:r>
        <w:t xml:space="preserve"> </w:t>
      </w:r>
      <w:proofErr w:type="spellStart"/>
      <w:r>
        <w:t>welt</w:t>
      </w:r>
      <w:proofErr w:type="spellEnd"/>
      <w:r>
        <w:t xml:space="preserve"> </w:t>
      </w:r>
      <w:proofErr w:type="spellStart"/>
      <w:r>
        <w:t>verfüret</w:t>
      </w:r>
      <w:proofErr w:type="spellEnd"/>
      <w:r>
        <w:t xml:space="preserve">/ wie Johannes in der </w:t>
      </w:r>
      <w:proofErr w:type="spellStart"/>
      <w:r>
        <w:t>heymlichen</w:t>
      </w:r>
      <w:proofErr w:type="spellEnd"/>
      <w:r>
        <w:t xml:space="preserve"> </w:t>
      </w:r>
      <w:proofErr w:type="spellStart"/>
      <w:r>
        <w:t>offenbarung</w:t>
      </w:r>
      <w:proofErr w:type="spellEnd"/>
      <w:r>
        <w:t xml:space="preserve"> am .xii. </w:t>
      </w:r>
      <w:proofErr w:type="spellStart"/>
      <w:r>
        <w:t>anzeygt</w:t>
      </w:r>
      <w:proofErr w:type="spellEnd"/>
      <w:r>
        <w:t xml:space="preserve">. </w:t>
      </w:r>
    </w:p>
    <w:p w14:paraId="72CD28A5" w14:textId="77777777" w:rsidR="00A23DFA" w:rsidRDefault="00A23DFA" w:rsidP="00A23DFA">
      <w:pPr>
        <w:pStyle w:val="StandardWeb"/>
      </w:pPr>
      <w:proofErr w:type="spellStart"/>
      <w:r>
        <w:t>Got</w:t>
      </w:r>
      <w:proofErr w:type="spellEnd"/>
      <w:r>
        <w:t xml:space="preserve"> hat den </w:t>
      </w:r>
      <w:proofErr w:type="spellStart"/>
      <w:r>
        <w:t>teüffel</w:t>
      </w:r>
      <w:proofErr w:type="spellEnd"/>
      <w:r>
        <w:t xml:space="preserve"> erstlich zu einem guten </w:t>
      </w:r>
      <w:proofErr w:type="spellStart"/>
      <w:r>
        <w:t>heyligen</w:t>
      </w:r>
      <w:proofErr w:type="spellEnd"/>
      <w:r>
        <w:t xml:space="preserve"> </w:t>
      </w:r>
      <w:proofErr w:type="spellStart"/>
      <w:r>
        <w:t>volkumnen</w:t>
      </w:r>
      <w:proofErr w:type="spellEnd"/>
      <w:r>
        <w:t xml:space="preserve"> Engel erschaffen/ das er die </w:t>
      </w:r>
      <w:proofErr w:type="spellStart"/>
      <w:r>
        <w:t>warheyt</w:t>
      </w:r>
      <w:proofErr w:type="spellEnd"/>
      <w:r>
        <w:t xml:space="preserve">/ welche </w:t>
      </w:r>
      <w:proofErr w:type="spellStart"/>
      <w:r>
        <w:t>Got</w:t>
      </w:r>
      <w:proofErr w:type="spellEnd"/>
      <w:r>
        <w:t xml:space="preserve"> </w:t>
      </w:r>
      <w:proofErr w:type="spellStart"/>
      <w:r>
        <w:t>selbs</w:t>
      </w:r>
      <w:proofErr w:type="spellEnd"/>
      <w:r>
        <w:t xml:space="preserve"> ist/ erkennet/ Aber in </w:t>
      </w:r>
      <w:proofErr w:type="spellStart"/>
      <w:r>
        <w:t>diser</w:t>
      </w:r>
      <w:proofErr w:type="spellEnd"/>
      <w:r>
        <w:t xml:space="preserve"> </w:t>
      </w:r>
      <w:proofErr w:type="spellStart"/>
      <w:r>
        <w:t>heyligkeyt</w:t>
      </w:r>
      <w:proofErr w:type="spellEnd"/>
      <w:r>
        <w:t xml:space="preserve">/ </w:t>
      </w:r>
      <w:proofErr w:type="spellStart"/>
      <w:r>
        <w:t>warheyt</w:t>
      </w:r>
      <w:proofErr w:type="spellEnd"/>
      <w:r>
        <w:t xml:space="preserve">/ und seiner edeln </w:t>
      </w:r>
      <w:proofErr w:type="spellStart"/>
      <w:r>
        <w:t>erschaffung</w:t>
      </w:r>
      <w:proofErr w:type="spellEnd"/>
      <w:r>
        <w:t xml:space="preserve">/ ist er </w:t>
      </w:r>
      <w:proofErr w:type="spellStart"/>
      <w:r>
        <w:t>nit</w:t>
      </w:r>
      <w:proofErr w:type="spellEnd"/>
      <w:r>
        <w:t xml:space="preserve"> bestanstanden/ </w:t>
      </w:r>
      <w:proofErr w:type="spellStart"/>
      <w:r>
        <w:t>sunder</w:t>
      </w:r>
      <w:proofErr w:type="spellEnd"/>
      <w:r>
        <w:t xml:space="preserve"> </w:t>
      </w:r>
      <w:proofErr w:type="spellStart"/>
      <w:r>
        <w:t>daruon</w:t>
      </w:r>
      <w:proofErr w:type="spellEnd"/>
      <w:r>
        <w:t xml:space="preserve"> abgewichen/ und hat </w:t>
      </w:r>
      <w:proofErr w:type="spellStart"/>
      <w:r>
        <w:t>jm</w:t>
      </w:r>
      <w:proofErr w:type="spellEnd"/>
      <w:r>
        <w:t xml:space="preserve"> die lügen lassen lieber sein/ dann Gottes </w:t>
      </w:r>
      <w:proofErr w:type="spellStart"/>
      <w:r>
        <w:t>warheyt</w:t>
      </w:r>
      <w:proofErr w:type="spellEnd"/>
      <w:r>
        <w:t xml:space="preserve">/ ist </w:t>
      </w:r>
      <w:proofErr w:type="spellStart"/>
      <w:r>
        <w:t>auß</w:t>
      </w:r>
      <w:proofErr w:type="spellEnd"/>
      <w:r>
        <w:t xml:space="preserve"> einem guten Engel ein böser </w:t>
      </w:r>
      <w:proofErr w:type="spellStart"/>
      <w:r>
        <w:t>Teüffel</w:t>
      </w:r>
      <w:proofErr w:type="spellEnd"/>
      <w:r>
        <w:t xml:space="preserve"> worden. Also thun alle Ketzer und Schwermer/ die sind </w:t>
      </w:r>
      <w:proofErr w:type="spellStart"/>
      <w:r>
        <w:t>gewonlich</w:t>
      </w:r>
      <w:proofErr w:type="spellEnd"/>
      <w:r>
        <w:t xml:space="preserve"> zum ersten bey der </w:t>
      </w:r>
      <w:proofErr w:type="spellStart"/>
      <w:r>
        <w:t>warheyt</w:t>
      </w:r>
      <w:proofErr w:type="spellEnd"/>
      <w:r>
        <w:t xml:space="preserve">/ und erkennen das </w:t>
      </w:r>
      <w:proofErr w:type="spellStart"/>
      <w:r>
        <w:t>Euangelium</w:t>
      </w:r>
      <w:proofErr w:type="spellEnd"/>
      <w:r>
        <w:t xml:space="preserve">/ weichen aber von der gesunden </w:t>
      </w:r>
      <w:proofErr w:type="spellStart"/>
      <w:r>
        <w:t>heylsamen</w:t>
      </w:r>
      <w:proofErr w:type="spellEnd"/>
      <w:r>
        <w:t xml:space="preserve"> </w:t>
      </w:r>
      <w:proofErr w:type="spellStart"/>
      <w:r>
        <w:t>lere</w:t>
      </w:r>
      <w:proofErr w:type="spellEnd"/>
      <w:r>
        <w:t xml:space="preserve">/ </w:t>
      </w:r>
      <w:proofErr w:type="spellStart"/>
      <w:r>
        <w:t>auff</w:t>
      </w:r>
      <w:proofErr w:type="spellEnd"/>
      <w:r>
        <w:t xml:space="preserve"> die lügen und </w:t>
      </w:r>
      <w:proofErr w:type="spellStart"/>
      <w:r>
        <w:t>irthumb</w:t>
      </w:r>
      <w:proofErr w:type="spellEnd"/>
      <w:r>
        <w:t xml:space="preserve">/ </w:t>
      </w:r>
      <w:proofErr w:type="spellStart"/>
      <w:r>
        <w:t>auff</w:t>
      </w:r>
      <w:proofErr w:type="spellEnd"/>
      <w:r>
        <w:t xml:space="preserve"> </w:t>
      </w:r>
      <w:proofErr w:type="spellStart"/>
      <w:r>
        <w:t>jre</w:t>
      </w:r>
      <w:proofErr w:type="spellEnd"/>
      <w:r>
        <w:t xml:space="preserve"> </w:t>
      </w:r>
      <w:proofErr w:type="spellStart"/>
      <w:r>
        <w:t>aygen</w:t>
      </w:r>
      <w:proofErr w:type="spellEnd"/>
      <w:r>
        <w:t xml:space="preserve"> </w:t>
      </w:r>
      <w:proofErr w:type="spellStart"/>
      <w:r>
        <w:t>gedancken</w:t>
      </w:r>
      <w:proofErr w:type="spellEnd"/>
      <w:r>
        <w:t xml:space="preserve">/ wie wir dann </w:t>
      </w:r>
      <w:proofErr w:type="spellStart"/>
      <w:r>
        <w:t>layder</w:t>
      </w:r>
      <w:proofErr w:type="spellEnd"/>
      <w:r>
        <w:t xml:space="preserve"> zum </w:t>
      </w:r>
      <w:proofErr w:type="spellStart"/>
      <w:r>
        <w:t>merern</w:t>
      </w:r>
      <w:proofErr w:type="spellEnd"/>
      <w:r>
        <w:t xml:space="preserve"> mal </w:t>
      </w:r>
      <w:proofErr w:type="spellStart"/>
      <w:r>
        <w:t>erfaren</w:t>
      </w:r>
      <w:proofErr w:type="spellEnd"/>
      <w:r>
        <w:t xml:space="preserve"> und sehen. </w:t>
      </w:r>
    </w:p>
    <w:p w14:paraId="439D44D7" w14:textId="77777777" w:rsidR="00A23DFA" w:rsidRDefault="00A23DFA" w:rsidP="00A23DFA">
      <w:pPr>
        <w:pStyle w:val="StandardWeb"/>
      </w:pPr>
      <w:r>
        <w:t xml:space="preserve">Wer nun von Christo abweicht/ </w:t>
      </w:r>
      <w:proofErr w:type="spellStart"/>
      <w:r>
        <w:t>auff</w:t>
      </w:r>
      <w:proofErr w:type="spellEnd"/>
      <w:r>
        <w:t xml:space="preserve"> sein </w:t>
      </w:r>
      <w:proofErr w:type="spellStart"/>
      <w:r>
        <w:t>aygen</w:t>
      </w:r>
      <w:proofErr w:type="spellEnd"/>
      <w:r>
        <w:t xml:space="preserve"> </w:t>
      </w:r>
      <w:proofErr w:type="spellStart"/>
      <w:r>
        <w:t>werck</w:t>
      </w:r>
      <w:proofErr w:type="spellEnd"/>
      <w:r>
        <w:t xml:space="preserve">/ </w:t>
      </w:r>
      <w:proofErr w:type="spellStart"/>
      <w:r>
        <w:t>wil</w:t>
      </w:r>
      <w:proofErr w:type="spellEnd"/>
      <w:r>
        <w:t xml:space="preserve"> durch die selbigen selig werden/ der ist von der </w:t>
      </w:r>
      <w:proofErr w:type="spellStart"/>
      <w:r>
        <w:t>warheyt</w:t>
      </w:r>
      <w:proofErr w:type="spellEnd"/>
      <w:r>
        <w:t xml:space="preserve">/ </w:t>
      </w:r>
      <w:proofErr w:type="spellStart"/>
      <w:r>
        <w:t>auff</w:t>
      </w:r>
      <w:proofErr w:type="spellEnd"/>
      <w:r>
        <w:t xml:space="preserve"> die lügen gefallen/ In der ersten Epistel Johannis am .ii. und ist ein </w:t>
      </w:r>
      <w:proofErr w:type="spellStart"/>
      <w:r>
        <w:t>lügner</w:t>
      </w:r>
      <w:proofErr w:type="spellEnd"/>
      <w:r>
        <w:t xml:space="preserve">. </w:t>
      </w:r>
    </w:p>
    <w:p w14:paraId="0366D289" w14:textId="77777777" w:rsidR="00A23DFA" w:rsidRDefault="00A23DFA" w:rsidP="00A23DFA">
      <w:pPr>
        <w:pStyle w:val="StandardWeb"/>
      </w:pPr>
      <w:r>
        <w:t xml:space="preserve">Die </w:t>
      </w:r>
      <w:proofErr w:type="spellStart"/>
      <w:r>
        <w:t>widertauffer</w:t>
      </w:r>
      <w:proofErr w:type="spellEnd"/>
      <w:r>
        <w:t xml:space="preserve"> sind </w:t>
      </w:r>
      <w:proofErr w:type="spellStart"/>
      <w:r>
        <w:t>gewonlich</w:t>
      </w:r>
      <w:proofErr w:type="spellEnd"/>
      <w:r>
        <w:t xml:space="preserve"> zum ersten bey der </w:t>
      </w:r>
      <w:proofErr w:type="spellStart"/>
      <w:r>
        <w:t>warheyt</w:t>
      </w:r>
      <w:proofErr w:type="spellEnd"/>
      <w:r>
        <w:t xml:space="preserve"> gewesen/ aber von der selbigen abgewichen/ </w:t>
      </w:r>
      <w:proofErr w:type="spellStart"/>
      <w:r>
        <w:t>auff</w:t>
      </w:r>
      <w:proofErr w:type="spellEnd"/>
      <w:r>
        <w:t xml:space="preserve"> die lügen/ Und wer von der </w:t>
      </w:r>
      <w:proofErr w:type="spellStart"/>
      <w:r>
        <w:t>tauffe</w:t>
      </w:r>
      <w:proofErr w:type="spellEnd"/>
      <w:r>
        <w:t xml:space="preserve"> redet/ das er nicht die </w:t>
      </w:r>
      <w:proofErr w:type="spellStart"/>
      <w:r>
        <w:t>sündt</w:t>
      </w:r>
      <w:proofErr w:type="spellEnd"/>
      <w:r>
        <w:t xml:space="preserve"> abwasche/ der ist von der </w:t>
      </w:r>
      <w:proofErr w:type="spellStart"/>
      <w:r>
        <w:t>warheyt</w:t>
      </w:r>
      <w:proofErr w:type="spellEnd"/>
      <w:r>
        <w:t xml:space="preserve"> </w:t>
      </w:r>
      <w:proofErr w:type="spellStart"/>
      <w:r>
        <w:t>auff</w:t>
      </w:r>
      <w:proofErr w:type="spellEnd"/>
      <w:r>
        <w:t xml:space="preserve"> die lügen gefallen. </w:t>
      </w:r>
    </w:p>
    <w:p w14:paraId="1AA790DD" w14:textId="77777777" w:rsidR="00A23DFA" w:rsidRDefault="00A23DFA" w:rsidP="00A23DFA">
      <w:pPr>
        <w:pStyle w:val="StandardWeb"/>
      </w:pPr>
      <w:r>
        <w:t xml:space="preserve">Des gleichen die andern Schwermer/ haben erstlich die </w:t>
      </w:r>
      <w:proofErr w:type="spellStart"/>
      <w:r>
        <w:t>reynen</w:t>
      </w:r>
      <w:proofErr w:type="spellEnd"/>
      <w:r>
        <w:t xml:space="preserve"> </w:t>
      </w:r>
      <w:proofErr w:type="spellStart"/>
      <w:r>
        <w:t>lere</w:t>
      </w:r>
      <w:proofErr w:type="spellEnd"/>
      <w:r>
        <w:t xml:space="preserve"> des </w:t>
      </w:r>
      <w:proofErr w:type="spellStart"/>
      <w:r>
        <w:t>Euangelions</w:t>
      </w:r>
      <w:proofErr w:type="spellEnd"/>
      <w:r>
        <w:t xml:space="preserve"> </w:t>
      </w:r>
      <w:proofErr w:type="spellStart"/>
      <w:r>
        <w:t>erkant</w:t>
      </w:r>
      <w:proofErr w:type="spellEnd"/>
      <w:r>
        <w:t xml:space="preserve">/ haben aber die selbigen verlassen/ und </w:t>
      </w:r>
      <w:proofErr w:type="spellStart"/>
      <w:r>
        <w:t>auff</w:t>
      </w:r>
      <w:proofErr w:type="spellEnd"/>
      <w:r>
        <w:t xml:space="preserve"> den </w:t>
      </w:r>
      <w:proofErr w:type="spellStart"/>
      <w:r>
        <w:t>irthumb</w:t>
      </w:r>
      <w:proofErr w:type="spellEnd"/>
      <w:r>
        <w:t xml:space="preserve"> gefallen. Dann wer da leugnet/ das man den </w:t>
      </w:r>
      <w:proofErr w:type="spellStart"/>
      <w:r>
        <w:t>leyb</w:t>
      </w:r>
      <w:proofErr w:type="spellEnd"/>
      <w:r>
        <w:t xml:space="preserve"> des Herrn Jesu Christi/ und sein </w:t>
      </w:r>
      <w:proofErr w:type="spellStart"/>
      <w:r>
        <w:t>blut</w:t>
      </w:r>
      <w:proofErr w:type="spellEnd"/>
      <w:r>
        <w:t xml:space="preserve"> im </w:t>
      </w:r>
      <w:proofErr w:type="spellStart"/>
      <w:r>
        <w:t>Abentmal</w:t>
      </w:r>
      <w:proofErr w:type="spellEnd"/>
      <w:r>
        <w:t xml:space="preserve"> esse und </w:t>
      </w:r>
      <w:proofErr w:type="spellStart"/>
      <w:r>
        <w:t>trincke</w:t>
      </w:r>
      <w:proofErr w:type="spellEnd"/>
      <w:r>
        <w:t xml:space="preserve">/ der ist von der </w:t>
      </w:r>
      <w:proofErr w:type="spellStart"/>
      <w:r>
        <w:t>warheyt</w:t>
      </w:r>
      <w:proofErr w:type="spellEnd"/>
      <w:r>
        <w:t xml:space="preserve"> gewichen/ und </w:t>
      </w:r>
      <w:proofErr w:type="spellStart"/>
      <w:r>
        <w:t>auff</w:t>
      </w:r>
      <w:proofErr w:type="spellEnd"/>
      <w:r>
        <w:t xml:space="preserve"> die lügen </w:t>
      </w:r>
      <w:proofErr w:type="spellStart"/>
      <w:r>
        <w:t>getretten</w:t>
      </w:r>
      <w:proofErr w:type="spellEnd"/>
      <w:r>
        <w:t xml:space="preserve">. Und zu solchen lügen fall und </w:t>
      </w:r>
      <w:proofErr w:type="spellStart"/>
      <w:r>
        <w:t>irthmb</w:t>
      </w:r>
      <w:proofErr w:type="spellEnd"/>
      <w:r>
        <w:t xml:space="preserve">/ </w:t>
      </w:r>
      <w:proofErr w:type="spellStart"/>
      <w:r>
        <w:t>hilfft</w:t>
      </w:r>
      <w:proofErr w:type="spellEnd"/>
      <w:r>
        <w:t xml:space="preserve"> der </w:t>
      </w:r>
      <w:proofErr w:type="spellStart"/>
      <w:r>
        <w:t>teüffel</w:t>
      </w:r>
      <w:proofErr w:type="spellEnd"/>
      <w:r>
        <w:t xml:space="preserve"> </w:t>
      </w:r>
      <w:proofErr w:type="spellStart"/>
      <w:r>
        <w:t>waydlich</w:t>
      </w:r>
      <w:proofErr w:type="spellEnd"/>
      <w:r>
        <w:t xml:space="preserve">/ dann er es der </w:t>
      </w:r>
      <w:proofErr w:type="spellStart"/>
      <w:r>
        <w:t>vater</w:t>
      </w:r>
      <w:proofErr w:type="spellEnd"/>
      <w:r>
        <w:t xml:space="preserve"> darzu. </w:t>
      </w:r>
    </w:p>
    <w:p w14:paraId="296D1F84" w14:textId="77777777" w:rsidR="00A23DFA" w:rsidRDefault="00A23DFA" w:rsidP="00A23DFA">
      <w:pPr>
        <w:pStyle w:val="StandardWeb"/>
      </w:pPr>
      <w:r>
        <w:t xml:space="preserve">Und </w:t>
      </w:r>
      <w:proofErr w:type="spellStart"/>
      <w:r>
        <w:t>dise</w:t>
      </w:r>
      <w:proofErr w:type="spellEnd"/>
      <w:r>
        <w:t xml:space="preserve"> zwey stück/ </w:t>
      </w:r>
      <w:proofErr w:type="spellStart"/>
      <w:r>
        <w:t>mörden</w:t>
      </w:r>
      <w:proofErr w:type="spellEnd"/>
      <w:r>
        <w:t xml:space="preserve"> und liegen/ sind die </w:t>
      </w:r>
      <w:proofErr w:type="spellStart"/>
      <w:r>
        <w:t>fürnemesten</w:t>
      </w:r>
      <w:proofErr w:type="spellEnd"/>
      <w:r>
        <w:t xml:space="preserve"> </w:t>
      </w:r>
      <w:proofErr w:type="spellStart"/>
      <w:r>
        <w:t>hendel</w:t>
      </w:r>
      <w:proofErr w:type="spellEnd"/>
      <w:r>
        <w:t xml:space="preserve"> des </w:t>
      </w:r>
      <w:proofErr w:type="spellStart"/>
      <w:r>
        <w:t>Teüffels</w:t>
      </w:r>
      <w:proofErr w:type="spellEnd"/>
      <w:r>
        <w:t xml:space="preserve">/ deren er ein </w:t>
      </w:r>
      <w:proofErr w:type="spellStart"/>
      <w:r>
        <w:t>vater</w:t>
      </w:r>
      <w:proofErr w:type="spellEnd"/>
      <w:r>
        <w:t xml:space="preserve"> und </w:t>
      </w:r>
      <w:proofErr w:type="spellStart"/>
      <w:r>
        <w:t>meyster</w:t>
      </w:r>
      <w:proofErr w:type="spellEnd"/>
      <w:r>
        <w:t xml:space="preserve"> ist. Aber </w:t>
      </w:r>
      <w:proofErr w:type="spellStart"/>
      <w:r>
        <w:t>weyl</w:t>
      </w:r>
      <w:proofErr w:type="spellEnd"/>
      <w:r>
        <w:t xml:space="preserve"> </w:t>
      </w:r>
      <w:proofErr w:type="spellStart"/>
      <w:r>
        <w:t>jm</w:t>
      </w:r>
      <w:proofErr w:type="spellEnd"/>
      <w:r>
        <w:t xml:space="preserve"> die </w:t>
      </w:r>
      <w:proofErr w:type="spellStart"/>
      <w:r>
        <w:t>schrifft</w:t>
      </w:r>
      <w:proofErr w:type="spellEnd"/>
      <w:r>
        <w:t xml:space="preserve"> noch </w:t>
      </w:r>
      <w:proofErr w:type="spellStart"/>
      <w:r>
        <w:t>mer</w:t>
      </w:r>
      <w:proofErr w:type="spellEnd"/>
      <w:r>
        <w:t xml:space="preserve"> zu gibt/ wöllen wir der selben ein </w:t>
      </w:r>
      <w:proofErr w:type="spellStart"/>
      <w:r>
        <w:t>teyl</w:t>
      </w:r>
      <w:proofErr w:type="spellEnd"/>
      <w:r>
        <w:t xml:space="preserve"> auch </w:t>
      </w:r>
      <w:proofErr w:type="spellStart"/>
      <w:r>
        <w:t>erzelen</w:t>
      </w:r>
      <w:proofErr w:type="spellEnd"/>
      <w:r>
        <w:t xml:space="preserve">/ </w:t>
      </w:r>
      <w:proofErr w:type="spellStart"/>
      <w:r>
        <w:t>auff</w:t>
      </w:r>
      <w:proofErr w:type="spellEnd"/>
      <w:r>
        <w:t xml:space="preserve"> das man sein </w:t>
      </w:r>
      <w:proofErr w:type="spellStart"/>
      <w:r>
        <w:t>schalckeyt</w:t>
      </w:r>
      <w:proofErr w:type="spellEnd"/>
      <w:r>
        <w:t xml:space="preserve"> </w:t>
      </w:r>
      <w:proofErr w:type="spellStart"/>
      <w:r>
        <w:t>wol</w:t>
      </w:r>
      <w:proofErr w:type="spellEnd"/>
      <w:r>
        <w:t xml:space="preserve"> erkenne/ und </w:t>
      </w:r>
      <w:proofErr w:type="spellStart"/>
      <w:r>
        <w:t>wiß</w:t>
      </w:r>
      <w:proofErr w:type="spellEnd"/>
      <w:r>
        <w:t xml:space="preserve"> zu </w:t>
      </w:r>
      <w:proofErr w:type="spellStart"/>
      <w:r>
        <w:t>vermeyden</w:t>
      </w:r>
      <w:proofErr w:type="spellEnd"/>
      <w:r>
        <w:t xml:space="preserve">. </w:t>
      </w:r>
    </w:p>
    <w:p w14:paraId="5A5ECB64" w14:textId="77777777" w:rsidR="00A23DFA" w:rsidRDefault="00A23DFA" w:rsidP="00A23DFA">
      <w:pPr>
        <w:pStyle w:val="StandardWeb"/>
      </w:pPr>
      <w:r>
        <w:t xml:space="preserve">Zum dritten/ </w:t>
      </w:r>
      <w:proofErr w:type="spellStart"/>
      <w:r>
        <w:t>richt</w:t>
      </w:r>
      <w:proofErr w:type="spellEnd"/>
      <w:r>
        <w:t xml:space="preserve"> der </w:t>
      </w:r>
      <w:proofErr w:type="spellStart"/>
      <w:r>
        <w:t>teüffel</w:t>
      </w:r>
      <w:proofErr w:type="spellEnd"/>
      <w:r>
        <w:t xml:space="preserve"> nicht </w:t>
      </w:r>
      <w:proofErr w:type="spellStart"/>
      <w:r>
        <w:t>allain</w:t>
      </w:r>
      <w:proofErr w:type="spellEnd"/>
      <w:r>
        <w:t xml:space="preserve"> </w:t>
      </w:r>
      <w:proofErr w:type="spellStart"/>
      <w:r>
        <w:t>mordt</w:t>
      </w:r>
      <w:proofErr w:type="spellEnd"/>
      <w:r>
        <w:t xml:space="preserve"> und lügen in der </w:t>
      </w:r>
      <w:proofErr w:type="spellStart"/>
      <w:r>
        <w:t>welt</w:t>
      </w:r>
      <w:proofErr w:type="spellEnd"/>
      <w:r>
        <w:t xml:space="preserve"> an/ </w:t>
      </w:r>
      <w:proofErr w:type="spellStart"/>
      <w:r>
        <w:t>sunder</w:t>
      </w:r>
      <w:proofErr w:type="spellEnd"/>
      <w:r>
        <w:t xml:space="preserve"> er </w:t>
      </w:r>
      <w:proofErr w:type="spellStart"/>
      <w:r>
        <w:t>stifft</w:t>
      </w:r>
      <w:proofErr w:type="spellEnd"/>
      <w:r>
        <w:t xml:space="preserve"> alles ander </w:t>
      </w:r>
      <w:proofErr w:type="spellStart"/>
      <w:r>
        <w:t>unglück</w:t>
      </w:r>
      <w:proofErr w:type="spellEnd"/>
      <w:r>
        <w:t xml:space="preserve">/ </w:t>
      </w:r>
      <w:proofErr w:type="spellStart"/>
      <w:r>
        <w:t>ubels</w:t>
      </w:r>
      <w:proofErr w:type="spellEnd"/>
      <w:r>
        <w:t xml:space="preserve"> und böses/ an </w:t>
      </w:r>
      <w:proofErr w:type="spellStart"/>
      <w:r>
        <w:t>seel</w:t>
      </w:r>
      <w:proofErr w:type="spellEnd"/>
      <w:r>
        <w:t xml:space="preserve"> und </w:t>
      </w:r>
      <w:proofErr w:type="spellStart"/>
      <w:r>
        <w:t>leyb</w:t>
      </w:r>
      <w:proofErr w:type="spellEnd"/>
      <w:r>
        <w:t xml:space="preserve">/ Er ist ein </w:t>
      </w:r>
      <w:proofErr w:type="spellStart"/>
      <w:r>
        <w:t>verfürer</w:t>
      </w:r>
      <w:proofErr w:type="spellEnd"/>
      <w:r>
        <w:t xml:space="preserve"> der </w:t>
      </w:r>
      <w:proofErr w:type="spellStart"/>
      <w:r>
        <w:t>gantzen</w:t>
      </w:r>
      <w:proofErr w:type="spellEnd"/>
      <w:r>
        <w:t xml:space="preserve"> </w:t>
      </w:r>
      <w:proofErr w:type="spellStart"/>
      <w:r>
        <w:t>welt</w:t>
      </w:r>
      <w:proofErr w:type="spellEnd"/>
      <w:r>
        <w:t xml:space="preserve">/ Im buch der </w:t>
      </w:r>
      <w:proofErr w:type="spellStart"/>
      <w:r>
        <w:t>heymlichen</w:t>
      </w:r>
      <w:proofErr w:type="spellEnd"/>
      <w:r>
        <w:t xml:space="preserve"> </w:t>
      </w:r>
      <w:proofErr w:type="spellStart"/>
      <w:r>
        <w:t>offenbarung</w:t>
      </w:r>
      <w:proofErr w:type="spellEnd"/>
      <w:r>
        <w:t xml:space="preserve"> am .xii. Er ist ein </w:t>
      </w:r>
      <w:proofErr w:type="spellStart"/>
      <w:r>
        <w:t>vater</w:t>
      </w:r>
      <w:proofErr w:type="spellEnd"/>
      <w:r>
        <w:t xml:space="preserve"> und </w:t>
      </w:r>
      <w:proofErr w:type="spellStart"/>
      <w:r>
        <w:t>stiffter</w:t>
      </w:r>
      <w:proofErr w:type="spellEnd"/>
      <w:r>
        <w:t xml:space="preserve"> alles bösen/ Er plagt und </w:t>
      </w:r>
      <w:proofErr w:type="spellStart"/>
      <w:r>
        <w:t>peyniget</w:t>
      </w:r>
      <w:proofErr w:type="spellEnd"/>
      <w:r>
        <w:t xml:space="preserve"> den </w:t>
      </w:r>
      <w:proofErr w:type="spellStart"/>
      <w:r>
        <w:t>menschen</w:t>
      </w:r>
      <w:proofErr w:type="spellEnd"/>
      <w:r>
        <w:t xml:space="preserve"> von innen und von </w:t>
      </w:r>
      <w:proofErr w:type="spellStart"/>
      <w:r>
        <w:t>aussen</w:t>
      </w:r>
      <w:proofErr w:type="spellEnd"/>
      <w:r>
        <w:t xml:space="preserve">/ und </w:t>
      </w:r>
      <w:proofErr w:type="spellStart"/>
      <w:r>
        <w:t>haist</w:t>
      </w:r>
      <w:proofErr w:type="spellEnd"/>
      <w:r>
        <w:t xml:space="preserve"> auch der böse/ Im ersten Buch Samuelis .xvi. und .xviii. </w:t>
      </w:r>
      <w:proofErr w:type="spellStart"/>
      <w:r>
        <w:t>treybt</w:t>
      </w:r>
      <w:proofErr w:type="spellEnd"/>
      <w:r>
        <w:t xml:space="preserve"> der böse </w:t>
      </w:r>
      <w:proofErr w:type="spellStart"/>
      <w:r>
        <w:t>geyst</w:t>
      </w:r>
      <w:proofErr w:type="spellEnd"/>
      <w:r>
        <w:t xml:space="preserve"> den König Saul/ </w:t>
      </w:r>
      <w:proofErr w:type="spellStart"/>
      <w:r>
        <w:t>viler</w:t>
      </w:r>
      <w:proofErr w:type="spellEnd"/>
      <w:r>
        <w:t xml:space="preserve"> </w:t>
      </w:r>
      <w:proofErr w:type="spellStart"/>
      <w:r>
        <w:t>weyß</w:t>
      </w:r>
      <w:proofErr w:type="spellEnd"/>
      <w:r>
        <w:t xml:space="preserve"> wider den </w:t>
      </w:r>
      <w:proofErr w:type="spellStart"/>
      <w:r>
        <w:t>frummen</w:t>
      </w:r>
      <w:proofErr w:type="spellEnd"/>
      <w:r>
        <w:t xml:space="preserve"> </w:t>
      </w:r>
      <w:proofErr w:type="spellStart"/>
      <w:r>
        <w:t>Dauid</w:t>
      </w:r>
      <w:proofErr w:type="spellEnd"/>
      <w:r>
        <w:t xml:space="preserve"> Hiob .ii. Schlecht und plagt er den </w:t>
      </w:r>
      <w:proofErr w:type="spellStart"/>
      <w:r>
        <w:t>frummen</w:t>
      </w:r>
      <w:proofErr w:type="spellEnd"/>
      <w:r>
        <w:t xml:space="preserve"> Hiob </w:t>
      </w:r>
      <w:proofErr w:type="spellStart"/>
      <w:r>
        <w:t>iemerlicher</w:t>
      </w:r>
      <w:proofErr w:type="spellEnd"/>
      <w:r>
        <w:t xml:space="preserve"> </w:t>
      </w:r>
      <w:proofErr w:type="spellStart"/>
      <w:r>
        <w:t>weyß</w:t>
      </w:r>
      <w:proofErr w:type="spellEnd"/>
      <w:r>
        <w:t xml:space="preserve">/ von der </w:t>
      </w:r>
      <w:proofErr w:type="spellStart"/>
      <w:r>
        <w:t>fußsolen</w:t>
      </w:r>
      <w:proofErr w:type="spellEnd"/>
      <w:r>
        <w:t xml:space="preserve"> an </w:t>
      </w:r>
      <w:proofErr w:type="spellStart"/>
      <w:r>
        <w:t>biß</w:t>
      </w:r>
      <w:proofErr w:type="spellEnd"/>
      <w:r>
        <w:t xml:space="preserve"> an die </w:t>
      </w:r>
      <w:proofErr w:type="spellStart"/>
      <w:r>
        <w:t>scheytel</w:t>
      </w:r>
      <w:proofErr w:type="spellEnd"/>
      <w:r>
        <w:t xml:space="preserve">/ das er auch von seinem </w:t>
      </w:r>
      <w:proofErr w:type="spellStart"/>
      <w:r>
        <w:t>eygen</w:t>
      </w:r>
      <w:proofErr w:type="spellEnd"/>
      <w:r>
        <w:t xml:space="preserve"> </w:t>
      </w:r>
      <w:proofErr w:type="spellStart"/>
      <w:r>
        <w:t>weyb</w:t>
      </w:r>
      <w:proofErr w:type="spellEnd"/>
      <w:r>
        <w:t xml:space="preserve"> </w:t>
      </w:r>
      <w:proofErr w:type="spellStart"/>
      <w:r>
        <w:t>kain</w:t>
      </w:r>
      <w:proofErr w:type="spellEnd"/>
      <w:r>
        <w:t xml:space="preserve"> </w:t>
      </w:r>
      <w:proofErr w:type="spellStart"/>
      <w:r>
        <w:t>frid</w:t>
      </w:r>
      <w:proofErr w:type="spellEnd"/>
      <w:r>
        <w:t xml:space="preserve"> und ruhe hat. Im andern buch Samuelis .xi. und .xii. </w:t>
      </w:r>
      <w:proofErr w:type="spellStart"/>
      <w:r>
        <w:t>treybt</w:t>
      </w:r>
      <w:proofErr w:type="spellEnd"/>
      <w:r>
        <w:t xml:space="preserve"> er den </w:t>
      </w:r>
      <w:proofErr w:type="spellStart"/>
      <w:r>
        <w:t>frummen</w:t>
      </w:r>
      <w:proofErr w:type="spellEnd"/>
      <w:r>
        <w:t xml:space="preserve"> </w:t>
      </w:r>
      <w:proofErr w:type="spellStart"/>
      <w:r>
        <w:t>Dauid</w:t>
      </w:r>
      <w:proofErr w:type="spellEnd"/>
      <w:r>
        <w:t xml:space="preserve"> zu grosser </w:t>
      </w:r>
      <w:proofErr w:type="spellStart"/>
      <w:r>
        <w:t>sündt</w:t>
      </w:r>
      <w:proofErr w:type="spellEnd"/>
      <w:r>
        <w:t xml:space="preserve">/ </w:t>
      </w:r>
      <w:proofErr w:type="spellStart"/>
      <w:r>
        <w:t>Eebruch</w:t>
      </w:r>
      <w:proofErr w:type="spellEnd"/>
      <w:r>
        <w:t xml:space="preserve"> und </w:t>
      </w:r>
      <w:proofErr w:type="spellStart"/>
      <w:r>
        <w:t>mörderey</w:t>
      </w:r>
      <w:proofErr w:type="spellEnd"/>
      <w:r>
        <w:t>. Und darnach im andern buch Samuelis am .</w:t>
      </w:r>
      <w:proofErr w:type="spellStart"/>
      <w:r>
        <w:t>xxiiii</w:t>
      </w:r>
      <w:proofErr w:type="spellEnd"/>
      <w:r>
        <w:t xml:space="preserve">. bewegt der Satan </w:t>
      </w:r>
      <w:proofErr w:type="spellStart"/>
      <w:r>
        <w:t>jn</w:t>
      </w:r>
      <w:proofErr w:type="spellEnd"/>
      <w:r>
        <w:t xml:space="preserve"> zu </w:t>
      </w:r>
      <w:proofErr w:type="spellStart"/>
      <w:r>
        <w:t>hoffart</w:t>
      </w:r>
      <w:proofErr w:type="spellEnd"/>
      <w:r>
        <w:t xml:space="preserve">/ das er das </w:t>
      </w:r>
      <w:proofErr w:type="spellStart"/>
      <w:r>
        <w:t>volck</w:t>
      </w:r>
      <w:proofErr w:type="spellEnd"/>
      <w:r>
        <w:t xml:space="preserve"> ließ </w:t>
      </w:r>
      <w:proofErr w:type="spellStart"/>
      <w:r>
        <w:t>zelen</w:t>
      </w:r>
      <w:proofErr w:type="spellEnd"/>
      <w:r>
        <w:t xml:space="preserve">/ wie dann im ersten buch der Chronica am .xvii. lauter </w:t>
      </w:r>
      <w:proofErr w:type="spellStart"/>
      <w:r>
        <w:t>anzeygt</w:t>
      </w:r>
      <w:proofErr w:type="spellEnd"/>
      <w:r>
        <w:t xml:space="preserve"> </w:t>
      </w:r>
      <w:proofErr w:type="spellStart"/>
      <w:r>
        <w:t>wirdt</w:t>
      </w:r>
      <w:proofErr w:type="spellEnd"/>
      <w:r>
        <w:t xml:space="preserve">/ </w:t>
      </w:r>
      <w:proofErr w:type="spellStart"/>
      <w:r>
        <w:t>MAtthei</w:t>
      </w:r>
      <w:proofErr w:type="spellEnd"/>
      <w:r>
        <w:t xml:space="preserve"> am .</w:t>
      </w:r>
      <w:proofErr w:type="spellStart"/>
      <w:r>
        <w:t>iiii</w:t>
      </w:r>
      <w:proofErr w:type="spellEnd"/>
      <w:r>
        <w:t xml:space="preserve">. Versuchet er unsern Herrn Jesum Christum </w:t>
      </w:r>
      <w:proofErr w:type="spellStart"/>
      <w:r>
        <w:t>mancherley</w:t>
      </w:r>
      <w:proofErr w:type="spellEnd"/>
      <w:r>
        <w:t xml:space="preserve"> </w:t>
      </w:r>
      <w:proofErr w:type="spellStart"/>
      <w:r>
        <w:t>weyß</w:t>
      </w:r>
      <w:proofErr w:type="spellEnd"/>
      <w:r>
        <w:t xml:space="preserve">. Matthei am .xiii. </w:t>
      </w:r>
      <w:proofErr w:type="spellStart"/>
      <w:r>
        <w:t>Seet</w:t>
      </w:r>
      <w:proofErr w:type="spellEnd"/>
      <w:r>
        <w:t xml:space="preserve"> er </w:t>
      </w:r>
      <w:proofErr w:type="spellStart"/>
      <w:r>
        <w:t>unkraut</w:t>
      </w:r>
      <w:proofErr w:type="spellEnd"/>
      <w:r>
        <w:t xml:space="preserve"> unter guten samen/ das ist/ er erweckt </w:t>
      </w:r>
      <w:proofErr w:type="spellStart"/>
      <w:r>
        <w:t>neyd</w:t>
      </w:r>
      <w:proofErr w:type="spellEnd"/>
      <w:r>
        <w:t xml:space="preserve"> und </w:t>
      </w:r>
      <w:proofErr w:type="spellStart"/>
      <w:r>
        <w:t>haß</w:t>
      </w:r>
      <w:proofErr w:type="spellEnd"/>
      <w:r>
        <w:t xml:space="preserve">/ </w:t>
      </w:r>
      <w:proofErr w:type="spellStart"/>
      <w:r>
        <w:t>zwitracht</w:t>
      </w:r>
      <w:proofErr w:type="spellEnd"/>
      <w:r>
        <w:t xml:space="preserve"> und </w:t>
      </w:r>
      <w:proofErr w:type="spellStart"/>
      <w:r>
        <w:t>widerwertigkeyt</w:t>
      </w:r>
      <w:proofErr w:type="spellEnd"/>
      <w:r>
        <w:t xml:space="preserve"> unter den </w:t>
      </w:r>
      <w:proofErr w:type="spellStart"/>
      <w:r>
        <w:t>menschen</w:t>
      </w:r>
      <w:proofErr w:type="spellEnd"/>
      <w:r>
        <w:t xml:space="preserve">/ richtet </w:t>
      </w:r>
      <w:proofErr w:type="spellStart"/>
      <w:r>
        <w:t>zertrennung</w:t>
      </w:r>
      <w:proofErr w:type="spellEnd"/>
      <w:r>
        <w:t xml:space="preserve"> und </w:t>
      </w:r>
      <w:proofErr w:type="spellStart"/>
      <w:r>
        <w:t>absünderung</w:t>
      </w:r>
      <w:proofErr w:type="spellEnd"/>
      <w:r>
        <w:t xml:space="preserve"> an. Und wie </w:t>
      </w:r>
      <w:proofErr w:type="spellStart"/>
      <w:r>
        <w:t>Got</w:t>
      </w:r>
      <w:proofErr w:type="spellEnd"/>
      <w:r>
        <w:t xml:space="preserve"> ein </w:t>
      </w:r>
      <w:proofErr w:type="spellStart"/>
      <w:r>
        <w:t>Got</w:t>
      </w:r>
      <w:proofErr w:type="spellEnd"/>
      <w:r>
        <w:t xml:space="preserve"> des </w:t>
      </w:r>
      <w:proofErr w:type="spellStart"/>
      <w:r>
        <w:t>frids</w:t>
      </w:r>
      <w:proofErr w:type="spellEnd"/>
      <w:r>
        <w:t xml:space="preserve">/ also ist der Satan des </w:t>
      </w:r>
      <w:proofErr w:type="spellStart"/>
      <w:r>
        <w:t>unfrids</w:t>
      </w:r>
      <w:proofErr w:type="spellEnd"/>
      <w:r>
        <w:t xml:space="preserve">, Marci .i. </w:t>
      </w:r>
      <w:proofErr w:type="spellStart"/>
      <w:r>
        <w:t>Reysset</w:t>
      </w:r>
      <w:proofErr w:type="spellEnd"/>
      <w:r>
        <w:t xml:space="preserve"> der unsauber </w:t>
      </w:r>
      <w:proofErr w:type="spellStart"/>
      <w:r>
        <w:t>geyst</w:t>
      </w:r>
      <w:proofErr w:type="spellEnd"/>
      <w:r>
        <w:t xml:space="preserve"> einen besessenen </w:t>
      </w:r>
      <w:proofErr w:type="spellStart"/>
      <w:r>
        <w:t>menschen</w:t>
      </w:r>
      <w:proofErr w:type="spellEnd"/>
      <w:r>
        <w:t xml:space="preserve"> </w:t>
      </w:r>
      <w:proofErr w:type="spellStart"/>
      <w:r>
        <w:t>iemerlich</w:t>
      </w:r>
      <w:proofErr w:type="spellEnd"/>
      <w:r>
        <w:t xml:space="preserve">. Marci am .ix. Machet er einen </w:t>
      </w:r>
      <w:proofErr w:type="spellStart"/>
      <w:r>
        <w:t>menschen</w:t>
      </w:r>
      <w:proofErr w:type="spellEnd"/>
      <w:r>
        <w:t xml:space="preserve"> </w:t>
      </w:r>
      <w:proofErr w:type="spellStart"/>
      <w:r>
        <w:t>sprachloß</w:t>
      </w:r>
      <w:proofErr w:type="spellEnd"/>
      <w:r>
        <w:t xml:space="preserve">/ und wenn er </w:t>
      </w:r>
      <w:proofErr w:type="spellStart"/>
      <w:r>
        <w:t>jn</w:t>
      </w:r>
      <w:proofErr w:type="spellEnd"/>
      <w:r>
        <w:t xml:space="preserve"> erwischet/ so </w:t>
      </w:r>
      <w:proofErr w:type="spellStart"/>
      <w:r>
        <w:t>reyßt</w:t>
      </w:r>
      <w:proofErr w:type="spellEnd"/>
      <w:r>
        <w:t xml:space="preserve"> er </w:t>
      </w:r>
      <w:proofErr w:type="spellStart"/>
      <w:r>
        <w:t>jn</w:t>
      </w:r>
      <w:proofErr w:type="spellEnd"/>
      <w:r>
        <w:t xml:space="preserve">/ das er </w:t>
      </w:r>
      <w:proofErr w:type="spellStart"/>
      <w:r>
        <w:t>auff</w:t>
      </w:r>
      <w:proofErr w:type="spellEnd"/>
      <w:r>
        <w:t xml:space="preserve"> die erden fiel/ und </w:t>
      </w:r>
      <w:proofErr w:type="spellStart"/>
      <w:r>
        <w:t>waltzet</w:t>
      </w:r>
      <w:proofErr w:type="spellEnd"/>
      <w:r>
        <w:t xml:space="preserve"> und </w:t>
      </w:r>
      <w:proofErr w:type="spellStart"/>
      <w:r>
        <w:t>schewmet</w:t>
      </w:r>
      <w:proofErr w:type="spellEnd"/>
      <w:r>
        <w:t xml:space="preserve">/ und </w:t>
      </w:r>
      <w:proofErr w:type="spellStart"/>
      <w:r>
        <w:t>warff</w:t>
      </w:r>
      <w:proofErr w:type="spellEnd"/>
      <w:r>
        <w:t xml:space="preserve"> </w:t>
      </w:r>
      <w:proofErr w:type="spellStart"/>
      <w:r>
        <w:t>jn</w:t>
      </w:r>
      <w:proofErr w:type="spellEnd"/>
      <w:r>
        <w:t xml:space="preserve"> </w:t>
      </w:r>
      <w:proofErr w:type="spellStart"/>
      <w:r>
        <w:t>offt</w:t>
      </w:r>
      <w:proofErr w:type="spellEnd"/>
      <w:r>
        <w:t xml:space="preserve"> in das </w:t>
      </w:r>
      <w:proofErr w:type="spellStart"/>
      <w:r>
        <w:t>feur</w:t>
      </w:r>
      <w:proofErr w:type="spellEnd"/>
      <w:r>
        <w:t xml:space="preserve">/ und in das </w:t>
      </w:r>
      <w:proofErr w:type="spellStart"/>
      <w:r>
        <w:t>wasser</w:t>
      </w:r>
      <w:proofErr w:type="spellEnd"/>
      <w:r>
        <w:t xml:space="preserve">/ das er </w:t>
      </w:r>
      <w:proofErr w:type="spellStart"/>
      <w:r>
        <w:t>jn</w:t>
      </w:r>
      <w:proofErr w:type="spellEnd"/>
      <w:r>
        <w:t xml:space="preserve"> </w:t>
      </w:r>
      <w:proofErr w:type="spellStart"/>
      <w:r>
        <w:t>umb</w:t>
      </w:r>
      <w:proofErr w:type="spellEnd"/>
      <w:r>
        <w:t xml:space="preserve"> brecht/ Das wer sein </w:t>
      </w:r>
      <w:proofErr w:type="spellStart"/>
      <w:r>
        <w:t>lust</w:t>
      </w:r>
      <w:proofErr w:type="spellEnd"/>
      <w:r>
        <w:t xml:space="preserve">. Luce am .viii. lesen wir von einem </w:t>
      </w:r>
      <w:proofErr w:type="spellStart"/>
      <w:r>
        <w:t>besessnen</w:t>
      </w:r>
      <w:proofErr w:type="spellEnd"/>
      <w:r>
        <w:t xml:space="preserve"> </w:t>
      </w:r>
      <w:proofErr w:type="spellStart"/>
      <w:r>
        <w:t>menschen</w:t>
      </w:r>
      <w:proofErr w:type="spellEnd"/>
      <w:r>
        <w:t xml:space="preserve">/ dabey ein Legion </w:t>
      </w:r>
      <w:proofErr w:type="spellStart"/>
      <w:r>
        <w:t>Teüffel</w:t>
      </w:r>
      <w:proofErr w:type="spellEnd"/>
      <w:r>
        <w:t xml:space="preserve"> war/ die von </w:t>
      </w:r>
      <w:proofErr w:type="spellStart"/>
      <w:r>
        <w:t>jm</w:t>
      </w:r>
      <w:proofErr w:type="spellEnd"/>
      <w:r>
        <w:t xml:space="preserve"> </w:t>
      </w:r>
      <w:proofErr w:type="spellStart"/>
      <w:r>
        <w:t>außgetriben</w:t>
      </w:r>
      <w:proofErr w:type="spellEnd"/>
      <w:r>
        <w:t xml:space="preserve"> wurden/ und in die </w:t>
      </w:r>
      <w:proofErr w:type="spellStart"/>
      <w:r>
        <w:t>sew</w:t>
      </w:r>
      <w:proofErr w:type="spellEnd"/>
      <w:r>
        <w:t xml:space="preserve"> </w:t>
      </w:r>
      <w:proofErr w:type="spellStart"/>
      <w:r>
        <w:t>furen</w:t>
      </w:r>
      <w:proofErr w:type="spellEnd"/>
      <w:r>
        <w:t xml:space="preserve">/ bey welchen wir des </w:t>
      </w:r>
      <w:proofErr w:type="spellStart"/>
      <w:r>
        <w:t>Teüffels</w:t>
      </w:r>
      <w:proofErr w:type="spellEnd"/>
      <w:r>
        <w:t xml:space="preserve"> </w:t>
      </w:r>
      <w:proofErr w:type="spellStart"/>
      <w:r>
        <w:t>neyd</w:t>
      </w:r>
      <w:proofErr w:type="spellEnd"/>
      <w:r>
        <w:t xml:space="preserve"> und </w:t>
      </w:r>
      <w:proofErr w:type="spellStart"/>
      <w:r>
        <w:t>haß</w:t>
      </w:r>
      <w:proofErr w:type="spellEnd"/>
      <w:r>
        <w:t xml:space="preserve">/ liebe und willen gegen uns </w:t>
      </w:r>
      <w:proofErr w:type="spellStart"/>
      <w:r>
        <w:t>wol</w:t>
      </w:r>
      <w:proofErr w:type="spellEnd"/>
      <w:r>
        <w:t xml:space="preserve"> mögen spüren/ das er uns so </w:t>
      </w:r>
      <w:proofErr w:type="spellStart"/>
      <w:r>
        <w:t>mancherley</w:t>
      </w:r>
      <w:proofErr w:type="spellEnd"/>
      <w:r>
        <w:t xml:space="preserve"> </w:t>
      </w:r>
      <w:proofErr w:type="spellStart"/>
      <w:r>
        <w:t>weyß</w:t>
      </w:r>
      <w:proofErr w:type="spellEnd"/>
      <w:r>
        <w:t xml:space="preserve"> </w:t>
      </w:r>
      <w:proofErr w:type="spellStart"/>
      <w:r>
        <w:t>angreyfft</w:t>
      </w:r>
      <w:proofErr w:type="spellEnd"/>
      <w:r>
        <w:t xml:space="preserve"> und plagt. Luce am .xiii. hat er ein </w:t>
      </w:r>
      <w:proofErr w:type="spellStart"/>
      <w:r>
        <w:t>weyb</w:t>
      </w:r>
      <w:proofErr w:type="spellEnd"/>
      <w:r>
        <w:t xml:space="preserve"> </w:t>
      </w:r>
      <w:proofErr w:type="spellStart"/>
      <w:r>
        <w:t>achtzehen</w:t>
      </w:r>
      <w:proofErr w:type="spellEnd"/>
      <w:r>
        <w:t xml:space="preserve"> </w:t>
      </w:r>
      <w:proofErr w:type="spellStart"/>
      <w:r>
        <w:t>iar</w:t>
      </w:r>
      <w:proofErr w:type="spellEnd"/>
      <w:r>
        <w:t xml:space="preserve"> </w:t>
      </w:r>
      <w:proofErr w:type="spellStart"/>
      <w:r>
        <w:t>krumb</w:t>
      </w:r>
      <w:proofErr w:type="spellEnd"/>
      <w:r>
        <w:t xml:space="preserve"> und </w:t>
      </w:r>
      <w:proofErr w:type="spellStart"/>
      <w:r>
        <w:t>lamb</w:t>
      </w:r>
      <w:proofErr w:type="spellEnd"/>
      <w:r>
        <w:t xml:space="preserve"> gemacht/ das sie nicht </w:t>
      </w:r>
      <w:proofErr w:type="spellStart"/>
      <w:r>
        <w:t>wol</w:t>
      </w:r>
      <w:proofErr w:type="spellEnd"/>
      <w:r>
        <w:t xml:space="preserve"> </w:t>
      </w:r>
      <w:proofErr w:type="spellStart"/>
      <w:r>
        <w:t>kundt</w:t>
      </w:r>
      <w:proofErr w:type="spellEnd"/>
      <w:r>
        <w:t xml:space="preserve"> </w:t>
      </w:r>
      <w:proofErr w:type="spellStart"/>
      <w:r>
        <w:t>auffsehen</w:t>
      </w:r>
      <w:proofErr w:type="spellEnd"/>
      <w:r>
        <w:t xml:space="preserve">. Ja wenn </w:t>
      </w:r>
      <w:proofErr w:type="spellStart"/>
      <w:r>
        <w:t>Got</w:t>
      </w:r>
      <w:proofErr w:type="spellEnd"/>
      <w:r>
        <w:t xml:space="preserve"> dem </w:t>
      </w:r>
      <w:proofErr w:type="spellStart"/>
      <w:r>
        <w:t>Teüffel</w:t>
      </w:r>
      <w:proofErr w:type="spellEnd"/>
      <w:r>
        <w:t xml:space="preserve"> nicht </w:t>
      </w:r>
      <w:proofErr w:type="spellStart"/>
      <w:r>
        <w:t>weret</w:t>
      </w:r>
      <w:proofErr w:type="spellEnd"/>
      <w:r>
        <w:t xml:space="preserve">/ es </w:t>
      </w:r>
      <w:proofErr w:type="spellStart"/>
      <w:r>
        <w:t>solt</w:t>
      </w:r>
      <w:proofErr w:type="spellEnd"/>
      <w:r>
        <w:t xml:space="preserve"> unser </w:t>
      </w:r>
      <w:proofErr w:type="spellStart"/>
      <w:r>
        <w:t>kainer</w:t>
      </w:r>
      <w:proofErr w:type="spellEnd"/>
      <w:r>
        <w:t xml:space="preserve"> </w:t>
      </w:r>
      <w:proofErr w:type="spellStart"/>
      <w:r>
        <w:t>auffrichtig</w:t>
      </w:r>
      <w:proofErr w:type="spellEnd"/>
      <w:r>
        <w:t xml:space="preserve"> sein/ wir </w:t>
      </w:r>
      <w:proofErr w:type="spellStart"/>
      <w:r>
        <w:t>müsten</w:t>
      </w:r>
      <w:proofErr w:type="spellEnd"/>
      <w:r>
        <w:t xml:space="preserve"> lang an allen </w:t>
      </w:r>
      <w:proofErr w:type="spellStart"/>
      <w:r>
        <w:t>glidern</w:t>
      </w:r>
      <w:proofErr w:type="spellEnd"/>
      <w:r>
        <w:t xml:space="preserve"> </w:t>
      </w:r>
      <w:proofErr w:type="spellStart"/>
      <w:r>
        <w:t>erlamet</w:t>
      </w:r>
      <w:proofErr w:type="spellEnd"/>
      <w:r>
        <w:t xml:space="preserve"> sein. Luce .xxii. Sagt der Herr JEsus zu seinen jüngern/ Simon Simon/ </w:t>
      </w:r>
      <w:proofErr w:type="spellStart"/>
      <w:r>
        <w:t>sihe</w:t>
      </w:r>
      <w:proofErr w:type="spellEnd"/>
      <w:r>
        <w:t xml:space="preserve"> der Satanas hat </w:t>
      </w:r>
      <w:proofErr w:type="spellStart"/>
      <w:r>
        <w:t>ewer</w:t>
      </w:r>
      <w:proofErr w:type="spellEnd"/>
      <w:r>
        <w:t xml:space="preserve"> </w:t>
      </w:r>
      <w:proofErr w:type="spellStart"/>
      <w:r>
        <w:t>begerdt</w:t>
      </w:r>
      <w:proofErr w:type="spellEnd"/>
      <w:r>
        <w:t xml:space="preserve">/ das er euch möchte </w:t>
      </w:r>
      <w:proofErr w:type="spellStart"/>
      <w:r>
        <w:t>reüttern</w:t>
      </w:r>
      <w:proofErr w:type="spellEnd"/>
      <w:r>
        <w:t xml:space="preserve">/ wie den </w:t>
      </w:r>
      <w:proofErr w:type="spellStart"/>
      <w:r>
        <w:t>weytzen</w:t>
      </w:r>
      <w:proofErr w:type="spellEnd"/>
      <w:r>
        <w:t xml:space="preserve">. Also hat er Petrum </w:t>
      </w:r>
      <w:proofErr w:type="spellStart"/>
      <w:r>
        <w:t>uberwunden</w:t>
      </w:r>
      <w:proofErr w:type="spellEnd"/>
      <w:r>
        <w:t xml:space="preserve">/ das er Christum den Herrn verleugnet/ Und den </w:t>
      </w:r>
      <w:proofErr w:type="spellStart"/>
      <w:r>
        <w:t>Judam</w:t>
      </w:r>
      <w:proofErr w:type="spellEnd"/>
      <w:r>
        <w:t xml:space="preserve"> zur </w:t>
      </w:r>
      <w:proofErr w:type="spellStart"/>
      <w:r>
        <w:t>verreterey</w:t>
      </w:r>
      <w:proofErr w:type="spellEnd"/>
      <w:r>
        <w:t xml:space="preserve"> und </w:t>
      </w:r>
      <w:proofErr w:type="spellStart"/>
      <w:r>
        <w:t>strang</w:t>
      </w:r>
      <w:proofErr w:type="spellEnd"/>
      <w:r>
        <w:t xml:space="preserve">/ In der andern </w:t>
      </w:r>
      <w:proofErr w:type="spellStart"/>
      <w:r>
        <w:t>zun</w:t>
      </w:r>
      <w:proofErr w:type="spellEnd"/>
      <w:r>
        <w:t xml:space="preserve"> </w:t>
      </w:r>
      <w:proofErr w:type="spellStart"/>
      <w:r>
        <w:t>Corinthern</w:t>
      </w:r>
      <w:proofErr w:type="spellEnd"/>
      <w:r>
        <w:t xml:space="preserve"> am ii. spricht Sanct Paulus/ das er an Christus </w:t>
      </w:r>
      <w:proofErr w:type="spellStart"/>
      <w:r>
        <w:t>stat</w:t>
      </w:r>
      <w:proofErr w:type="spellEnd"/>
      <w:r>
        <w:t xml:space="preserve"> </w:t>
      </w:r>
      <w:proofErr w:type="spellStart"/>
      <w:r>
        <w:t>umb</w:t>
      </w:r>
      <w:proofErr w:type="spellEnd"/>
      <w:r>
        <w:t xml:space="preserve"> der Corinther willen vergebe dem </w:t>
      </w:r>
      <w:proofErr w:type="spellStart"/>
      <w:r>
        <w:t>sünder</w:t>
      </w:r>
      <w:proofErr w:type="spellEnd"/>
      <w:r>
        <w:t xml:space="preserve">/ den er </w:t>
      </w:r>
      <w:proofErr w:type="spellStart"/>
      <w:r>
        <w:t>zuuor</w:t>
      </w:r>
      <w:proofErr w:type="spellEnd"/>
      <w:r>
        <w:t xml:space="preserve"> in bann </w:t>
      </w:r>
      <w:proofErr w:type="spellStart"/>
      <w:r>
        <w:t>het</w:t>
      </w:r>
      <w:proofErr w:type="spellEnd"/>
      <w:r>
        <w:t xml:space="preserve"> gethan. In der ersten </w:t>
      </w:r>
      <w:proofErr w:type="spellStart"/>
      <w:r>
        <w:t>zun</w:t>
      </w:r>
      <w:proofErr w:type="spellEnd"/>
      <w:r>
        <w:t xml:space="preserve"> </w:t>
      </w:r>
      <w:proofErr w:type="spellStart"/>
      <w:r>
        <w:t>Corinthern</w:t>
      </w:r>
      <w:proofErr w:type="spellEnd"/>
      <w:r>
        <w:t xml:space="preserve"> am .v. </w:t>
      </w:r>
      <w:proofErr w:type="spellStart"/>
      <w:r>
        <w:t>auff</w:t>
      </w:r>
      <w:proofErr w:type="spellEnd"/>
      <w:r>
        <w:t xml:space="preserve"> das wir nicht </w:t>
      </w:r>
      <w:proofErr w:type="spellStart"/>
      <w:r>
        <w:t>uberforteylet</w:t>
      </w:r>
      <w:proofErr w:type="spellEnd"/>
      <w:r>
        <w:t xml:space="preserve"> werden vom Satan/ dann uns ist nicht </w:t>
      </w:r>
      <w:proofErr w:type="spellStart"/>
      <w:r>
        <w:t>unbewust</w:t>
      </w:r>
      <w:proofErr w:type="spellEnd"/>
      <w:r>
        <w:t xml:space="preserve">/ was er im </w:t>
      </w:r>
      <w:proofErr w:type="spellStart"/>
      <w:r>
        <w:t>syn</w:t>
      </w:r>
      <w:proofErr w:type="spellEnd"/>
      <w:r>
        <w:t xml:space="preserve"> hat/ Er </w:t>
      </w:r>
      <w:proofErr w:type="spellStart"/>
      <w:r>
        <w:t>mainet</w:t>
      </w:r>
      <w:proofErr w:type="spellEnd"/>
      <w:r>
        <w:t xml:space="preserve">/ der Satan sehe gern/ das wir dem armen </w:t>
      </w:r>
      <w:proofErr w:type="spellStart"/>
      <w:r>
        <w:t>sünder</w:t>
      </w:r>
      <w:proofErr w:type="spellEnd"/>
      <w:r>
        <w:t xml:space="preserve"> </w:t>
      </w:r>
      <w:proofErr w:type="spellStart"/>
      <w:r>
        <w:t>zuhert</w:t>
      </w:r>
      <w:proofErr w:type="spellEnd"/>
      <w:r>
        <w:t xml:space="preserve"> und </w:t>
      </w:r>
      <w:proofErr w:type="spellStart"/>
      <w:r>
        <w:t>unbarmhertzig</w:t>
      </w:r>
      <w:proofErr w:type="spellEnd"/>
      <w:r>
        <w:t xml:space="preserve"> </w:t>
      </w:r>
      <w:proofErr w:type="spellStart"/>
      <w:r>
        <w:t>weren</w:t>
      </w:r>
      <w:proofErr w:type="spellEnd"/>
      <w:r>
        <w:t xml:space="preserve">/ das er </w:t>
      </w:r>
      <w:proofErr w:type="spellStart"/>
      <w:r>
        <w:t>verzweyffelte</w:t>
      </w:r>
      <w:proofErr w:type="spellEnd"/>
      <w:r>
        <w:t xml:space="preserve">. In der andern </w:t>
      </w:r>
      <w:proofErr w:type="spellStart"/>
      <w:r>
        <w:t>zun</w:t>
      </w:r>
      <w:proofErr w:type="spellEnd"/>
      <w:r>
        <w:t xml:space="preserve"> </w:t>
      </w:r>
      <w:proofErr w:type="spellStart"/>
      <w:r>
        <w:t>Corinthern</w:t>
      </w:r>
      <w:proofErr w:type="spellEnd"/>
      <w:r>
        <w:t xml:space="preserve"> am .xi. Sagt Sanct Paulus/ das sich der </w:t>
      </w:r>
      <w:proofErr w:type="spellStart"/>
      <w:r>
        <w:t>Sathan</w:t>
      </w:r>
      <w:proofErr w:type="spellEnd"/>
      <w:r>
        <w:t xml:space="preserve"> verstelle in ein Engel des </w:t>
      </w:r>
      <w:proofErr w:type="spellStart"/>
      <w:r>
        <w:t>liechts</w:t>
      </w:r>
      <w:proofErr w:type="spellEnd"/>
      <w:r>
        <w:t xml:space="preserve">. Das er sein </w:t>
      </w:r>
      <w:proofErr w:type="spellStart"/>
      <w:r>
        <w:t>schalckeyt</w:t>
      </w:r>
      <w:proofErr w:type="spellEnd"/>
      <w:r>
        <w:t xml:space="preserve"> höfflich </w:t>
      </w:r>
      <w:proofErr w:type="spellStart"/>
      <w:r>
        <w:t>wol</w:t>
      </w:r>
      <w:proofErr w:type="spellEnd"/>
      <w:r>
        <w:t xml:space="preserve"> verbergen und zu decken </w:t>
      </w:r>
      <w:proofErr w:type="spellStart"/>
      <w:r>
        <w:t>kündt</w:t>
      </w:r>
      <w:proofErr w:type="spellEnd"/>
      <w:r>
        <w:t xml:space="preserve">/ das man seine </w:t>
      </w:r>
      <w:proofErr w:type="spellStart"/>
      <w:r>
        <w:t>tück</w:t>
      </w:r>
      <w:proofErr w:type="spellEnd"/>
      <w:r>
        <w:t xml:space="preserve"> </w:t>
      </w:r>
      <w:proofErr w:type="spellStart"/>
      <w:r>
        <w:t>nit</w:t>
      </w:r>
      <w:proofErr w:type="spellEnd"/>
      <w:r>
        <w:t xml:space="preserve"> sehe/ Er macht der lügen und </w:t>
      </w:r>
      <w:proofErr w:type="spellStart"/>
      <w:r>
        <w:t>mörderey</w:t>
      </w:r>
      <w:proofErr w:type="spellEnd"/>
      <w:r>
        <w:t xml:space="preserve"> einen solchen schein/ das man </w:t>
      </w:r>
      <w:proofErr w:type="spellStart"/>
      <w:r>
        <w:t>mainet</w:t>
      </w:r>
      <w:proofErr w:type="spellEnd"/>
      <w:r>
        <w:t xml:space="preserve"> er sey ein Engel/ und sein thun sey </w:t>
      </w:r>
      <w:proofErr w:type="spellStart"/>
      <w:r>
        <w:t>gulden</w:t>
      </w:r>
      <w:proofErr w:type="spellEnd"/>
      <w:r>
        <w:t xml:space="preserve">/ recht/ und die </w:t>
      </w:r>
      <w:proofErr w:type="spellStart"/>
      <w:r>
        <w:t>warheyt</w:t>
      </w:r>
      <w:proofErr w:type="spellEnd"/>
      <w:r>
        <w:t xml:space="preserve">/ Er hat sich im </w:t>
      </w:r>
      <w:proofErr w:type="spellStart"/>
      <w:r>
        <w:t>Bapstumb</w:t>
      </w:r>
      <w:proofErr w:type="spellEnd"/>
      <w:r>
        <w:t xml:space="preserve"> mit dem </w:t>
      </w:r>
      <w:proofErr w:type="spellStart"/>
      <w:r>
        <w:t>Ablaßkrom</w:t>
      </w:r>
      <w:proofErr w:type="spellEnd"/>
      <w:r>
        <w:t xml:space="preserve">/ mit den Messen/ </w:t>
      </w:r>
      <w:proofErr w:type="spellStart"/>
      <w:r>
        <w:t>Jartagen</w:t>
      </w:r>
      <w:proofErr w:type="spellEnd"/>
      <w:r>
        <w:t xml:space="preserve">/ </w:t>
      </w:r>
      <w:proofErr w:type="spellStart"/>
      <w:r>
        <w:t>weichwasser</w:t>
      </w:r>
      <w:proofErr w:type="spellEnd"/>
      <w:r>
        <w:t xml:space="preserve">/ in ein Engel des </w:t>
      </w:r>
      <w:proofErr w:type="spellStart"/>
      <w:r>
        <w:t>liechts</w:t>
      </w:r>
      <w:proofErr w:type="spellEnd"/>
      <w:r>
        <w:t xml:space="preserve"> </w:t>
      </w:r>
      <w:proofErr w:type="spellStart"/>
      <w:r>
        <w:t>verwandlet</w:t>
      </w:r>
      <w:proofErr w:type="spellEnd"/>
      <w:r>
        <w:t xml:space="preserve">/ wer </w:t>
      </w:r>
      <w:proofErr w:type="spellStart"/>
      <w:r>
        <w:t>het</w:t>
      </w:r>
      <w:proofErr w:type="spellEnd"/>
      <w:r>
        <w:t xml:space="preserve"> </w:t>
      </w:r>
      <w:proofErr w:type="spellStart"/>
      <w:r>
        <w:t>gemaint</w:t>
      </w:r>
      <w:proofErr w:type="spellEnd"/>
      <w:r>
        <w:t xml:space="preserve"> das ein </w:t>
      </w:r>
      <w:proofErr w:type="spellStart"/>
      <w:r>
        <w:t>Teüffel</w:t>
      </w:r>
      <w:proofErr w:type="spellEnd"/>
      <w:r>
        <w:t xml:space="preserve"> sich in ein Engel verwandelt </w:t>
      </w:r>
      <w:proofErr w:type="spellStart"/>
      <w:r>
        <w:t>het</w:t>
      </w:r>
      <w:proofErr w:type="spellEnd"/>
      <w:r>
        <w:t xml:space="preserve">. Und solch </w:t>
      </w:r>
      <w:proofErr w:type="spellStart"/>
      <w:r>
        <w:t>scheinbarlich</w:t>
      </w:r>
      <w:proofErr w:type="spellEnd"/>
      <w:r>
        <w:t xml:space="preserve"> ding der </w:t>
      </w:r>
      <w:proofErr w:type="spellStart"/>
      <w:r>
        <w:t>Bepstler</w:t>
      </w:r>
      <w:proofErr w:type="spellEnd"/>
      <w:r>
        <w:t xml:space="preserve">/ ein </w:t>
      </w:r>
      <w:proofErr w:type="spellStart"/>
      <w:r>
        <w:t>mittag</w:t>
      </w:r>
      <w:proofErr w:type="spellEnd"/>
      <w:r>
        <w:t xml:space="preserve"> </w:t>
      </w:r>
      <w:proofErr w:type="spellStart"/>
      <w:r>
        <w:t>Teüffel</w:t>
      </w:r>
      <w:proofErr w:type="spellEnd"/>
      <w:r>
        <w:t xml:space="preserve"> gewesen </w:t>
      </w:r>
      <w:proofErr w:type="spellStart"/>
      <w:r>
        <w:t>were</w:t>
      </w:r>
      <w:proofErr w:type="spellEnd"/>
      <w:r>
        <w:t xml:space="preserve">/ Wenn wir </w:t>
      </w:r>
      <w:proofErr w:type="spellStart"/>
      <w:r>
        <w:t>solchs</w:t>
      </w:r>
      <w:proofErr w:type="spellEnd"/>
      <w:r>
        <w:t xml:space="preserve"> </w:t>
      </w:r>
      <w:proofErr w:type="spellStart"/>
      <w:r>
        <w:t>nit</w:t>
      </w:r>
      <w:proofErr w:type="spellEnd"/>
      <w:r>
        <w:t xml:space="preserve"> </w:t>
      </w:r>
      <w:proofErr w:type="spellStart"/>
      <w:r>
        <w:t>auß</w:t>
      </w:r>
      <w:proofErr w:type="spellEnd"/>
      <w:r>
        <w:t xml:space="preserve"> dem </w:t>
      </w:r>
      <w:proofErr w:type="spellStart"/>
      <w:r>
        <w:t>wort</w:t>
      </w:r>
      <w:proofErr w:type="spellEnd"/>
      <w:r>
        <w:t xml:space="preserve"> Gottes </w:t>
      </w:r>
      <w:proofErr w:type="spellStart"/>
      <w:r>
        <w:t>gelert</w:t>
      </w:r>
      <w:proofErr w:type="spellEnd"/>
      <w:r>
        <w:t xml:space="preserve"> </w:t>
      </w:r>
      <w:proofErr w:type="spellStart"/>
      <w:r>
        <w:t>hetten</w:t>
      </w:r>
      <w:proofErr w:type="spellEnd"/>
      <w:r>
        <w:t xml:space="preserve">/ wie er sich dann auch bey etlichen Bischoffen und </w:t>
      </w:r>
      <w:proofErr w:type="spellStart"/>
      <w:r>
        <w:t>Gotlosen</w:t>
      </w:r>
      <w:proofErr w:type="spellEnd"/>
      <w:r>
        <w:t xml:space="preserve"> Fürsten schmückt/ die das </w:t>
      </w:r>
      <w:proofErr w:type="spellStart"/>
      <w:r>
        <w:t>Euangelium</w:t>
      </w:r>
      <w:proofErr w:type="spellEnd"/>
      <w:r>
        <w:t xml:space="preserve"> verfolgen/ als ein </w:t>
      </w:r>
      <w:proofErr w:type="spellStart"/>
      <w:r>
        <w:t>newe</w:t>
      </w:r>
      <w:proofErr w:type="spellEnd"/>
      <w:r>
        <w:t xml:space="preserve"> </w:t>
      </w:r>
      <w:proofErr w:type="spellStart"/>
      <w:r>
        <w:t>auffrürische</w:t>
      </w:r>
      <w:proofErr w:type="spellEnd"/>
      <w:r>
        <w:t xml:space="preserve"> </w:t>
      </w:r>
      <w:proofErr w:type="spellStart"/>
      <w:r>
        <w:t>lere</w:t>
      </w:r>
      <w:proofErr w:type="spellEnd"/>
      <w:r>
        <w:t xml:space="preserve">/ Und die </w:t>
      </w:r>
      <w:proofErr w:type="spellStart"/>
      <w:r>
        <w:t>frummen</w:t>
      </w:r>
      <w:proofErr w:type="spellEnd"/>
      <w:r>
        <w:t xml:space="preserve"> Christen/ als </w:t>
      </w:r>
      <w:proofErr w:type="spellStart"/>
      <w:r>
        <w:t>verfürer</w:t>
      </w:r>
      <w:proofErr w:type="spellEnd"/>
      <w:r>
        <w:t xml:space="preserve"> und </w:t>
      </w:r>
      <w:proofErr w:type="spellStart"/>
      <w:r>
        <w:t>auffrürer</w:t>
      </w:r>
      <w:proofErr w:type="spellEnd"/>
      <w:r>
        <w:t xml:space="preserve"> tödten/ und sagen/ </w:t>
      </w:r>
      <w:proofErr w:type="spellStart"/>
      <w:r>
        <w:t>dise</w:t>
      </w:r>
      <w:proofErr w:type="spellEnd"/>
      <w:r>
        <w:t xml:space="preserve"> </w:t>
      </w:r>
      <w:proofErr w:type="spellStart"/>
      <w:r>
        <w:t>newe</w:t>
      </w:r>
      <w:proofErr w:type="spellEnd"/>
      <w:r>
        <w:t xml:space="preserve"> </w:t>
      </w:r>
      <w:proofErr w:type="spellStart"/>
      <w:r>
        <w:t>lere</w:t>
      </w:r>
      <w:proofErr w:type="spellEnd"/>
      <w:r>
        <w:t xml:space="preserve">/ hat </w:t>
      </w:r>
      <w:proofErr w:type="spellStart"/>
      <w:r>
        <w:t>kain</w:t>
      </w:r>
      <w:proofErr w:type="spellEnd"/>
      <w:r>
        <w:t xml:space="preserve"> Concilium/ </w:t>
      </w:r>
      <w:proofErr w:type="spellStart"/>
      <w:r>
        <w:t>kain</w:t>
      </w:r>
      <w:proofErr w:type="spellEnd"/>
      <w:r>
        <w:t xml:space="preserve"> Bapst/ </w:t>
      </w:r>
      <w:proofErr w:type="spellStart"/>
      <w:r>
        <w:t>kain</w:t>
      </w:r>
      <w:proofErr w:type="spellEnd"/>
      <w:r>
        <w:t xml:space="preserve"> </w:t>
      </w:r>
      <w:proofErr w:type="spellStart"/>
      <w:r>
        <w:t>gemeyne</w:t>
      </w:r>
      <w:proofErr w:type="spellEnd"/>
      <w:r>
        <w:t xml:space="preserve"> Kirch </w:t>
      </w:r>
      <w:proofErr w:type="spellStart"/>
      <w:r>
        <w:t>angenummen</w:t>
      </w:r>
      <w:proofErr w:type="spellEnd"/>
      <w:r>
        <w:t xml:space="preserve"> und </w:t>
      </w:r>
      <w:proofErr w:type="spellStart"/>
      <w:r>
        <w:t>bestetigt</w:t>
      </w:r>
      <w:proofErr w:type="spellEnd"/>
      <w:r>
        <w:t xml:space="preserve">/ </w:t>
      </w:r>
      <w:proofErr w:type="spellStart"/>
      <w:r>
        <w:t>darumb</w:t>
      </w:r>
      <w:proofErr w:type="spellEnd"/>
      <w:r>
        <w:t xml:space="preserve"> ist sie nicht recht. Wie er sich verstellet in ein Engel des </w:t>
      </w:r>
      <w:proofErr w:type="spellStart"/>
      <w:r>
        <w:t>liechts</w:t>
      </w:r>
      <w:proofErr w:type="spellEnd"/>
      <w:r>
        <w:t xml:space="preserve"> zu der </w:t>
      </w:r>
      <w:proofErr w:type="spellStart"/>
      <w:r>
        <w:t>zeyt</w:t>
      </w:r>
      <w:proofErr w:type="spellEnd"/>
      <w:r>
        <w:t xml:space="preserve"> der </w:t>
      </w:r>
      <w:proofErr w:type="spellStart"/>
      <w:r>
        <w:t>Pewrischen</w:t>
      </w:r>
      <w:proofErr w:type="spellEnd"/>
      <w:r>
        <w:t xml:space="preserve"> </w:t>
      </w:r>
      <w:proofErr w:type="spellStart"/>
      <w:r>
        <w:t>auffrur</w:t>
      </w:r>
      <w:proofErr w:type="spellEnd"/>
      <w:r>
        <w:t xml:space="preserve"> als </w:t>
      </w:r>
      <w:proofErr w:type="spellStart"/>
      <w:r>
        <w:t>wölt</w:t>
      </w:r>
      <w:proofErr w:type="spellEnd"/>
      <w:r>
        <w:t xml:space="preserve"> er das </w:t>
      </w:r>
      <w:proofErr w:type="spellStart"/>
      <w:r>
        <w:t>Euangelium</w:t>
      </w:r>
      <w:proofErr w:type="spellEnd"/>
      <w:r>
        <w:t xml:space="preserve"> </w:t>
      </w:r>
      <w:proofErr w:type="spellStart"/>
      <w:r>
        <w:t>verthedingen</w:t>
      </w:r>
      <w:proofErr w:type="spellEnd"/>
      <w:r>
        <w:t xml:space="preserve"> und erhalten/ Er </w:t>
      </w:r>
      <w:proofErr w:type="spellStart"/>
      <w:r>
        <w:t>fiengs</w:t>
      </w:r>
      <w:proofErr w:type="spellEnd"/>
      <w:r>
        <w:t xml:space="preserve"> mit </w:t>
      </w:r>
      <w:proofErr w:type="spellStart"/>
      <w:r>
        <w:t>eim</w:t>
      </w:r>
      <w:proofErr w:type="spellEnd"/>
      <w:r>
        <w:t xml:space="preserve"> grossen schein an/ ließ sich nicht </w:t>
      </w:r>
      <w:proofErr w:type="spellStart"/>
      <w:r>
        <w:t>mercken</w:t>
      </w:r>
      <w:proofErr w:type="spellEnd"/>
      <w:r>
        <w:t xml:space="preserve">/ als </w:t>
      </w:r>
      <w:proofErr w:type="spellStart"/>
      <w:r>
        <w:t>wers</w:t>
      </w:r>
      <w:proofErr w:type="spellEnd"/>
      <w:r>
        <w:t xml:space="preserve"> ein </w:t>
      </w:r>
      <w:proofErr w:type="spellStart"/>
      <w:r>
        <w:t>Teüffel</w:t>
      </w:r>
      <w:proofErr w:type="spellEnd"/>
      <w:r>
        <w:t xml:space="preserve"> in ein Engel des </w:t>
      </w:r>
      <w:proofErr w:type="spellStart"/>
      <w:r>
        <w:t>liechts</w:t>
      </w:r>
      <w:proofErr w:type="spellEnd"/>
      <w:r>
        <w:t xml:space="preserve"> verwandelt/ wie er sich in den widertauffern und andern </w:t>
      </w:r>
      <w:proofErr w:type="spellStart"/>
      <w:r>
        <w:t>Schwermern</w:t>
      </w:r>
      <w:proofErr w:type="spellEnd"/>
      <w:r>
        <w:t xml:space="preserve"> verstellet/ als bringen sie die lautern </w:t>
      </w:r>
      <w:proofErr w:type="spellStart"/>
      <w:r>
        <w:t>warheyt</w:t>
      </w:r>
      <w:proofErr w:type="spellEnd"/>
      <w:r>
        <w:t xml:space="preserve"> herfür/ Ja es ist </w:t>
      </w:r>
      <w:proofErr w:type="spellStart"/>
      <w:r>
        <w:t>unmüglich</w:t>
      </w:r>
      <w:proofErr w:type="spellEnd"/>
      <w:r>
        <w:t xml:space="preserve"> </w:t>
      </w:r>
      <w:proofErr w:type="spellStart"/>
      <w:r>
        <w:t>zuschreyben</w:t>
      </w:r>
      <w:proofErr w:type="spellEnd"/>
      <w:r>
        <w:t xml:space="preserve">/ wie der </w:t>
      </w:r>
      <w:proofErr w:type="spellStart"/>
      <w:r>
        <w:t>Teüffel</w:t>
      </w:r>
      <w:proofErr w:type="spellEnd"/>
      <w:r>
        <w:t xml:space="preserve"> sich so </w:t>
      </w:r>
      <w:proofErr w:type="spellStart"/>
      <w:r>
        <w:t>wol</w:t>
      </w:r>
      <w:proofErr w:type="spellEnd"/>
      <w:r>
        <w:t xml:space="preserve"> verwandeln künde. </w:t>
      </w:r>
    </w:p>
    <w:p w14:paraId="01AD9D43" w14:textId="77777777" w:rsidR="00A23DFA" w:rsidRDefault="00A23DFA" w:rsidP="00A23DFA">
      <w:pPr>
        <w:pStyle w:val="StandardWeb"/>
      </w:pPr>
      <w:r>
        <w:t xml:space="preserve">In der andern Epistel </w:t>
      </w:r>
      <w:proofErr w:type="spellStart"/>
      <w:r>
        <w:t>zun</w:t>
      </w:r>
      <w:proofErr w:type="spellEnd"/>
      <w:r>
        <w:t xml:space="preserve"> </w:t>
      </w:r>
      <w:proofErr w:type="spellStart"/>
      <w:r>
        <w:t>Corinthern</w:t>
      </w:r>
      <w:proofErr w:type="spellEnd"/>
      <w:r>
        <w:t xml:space="preserve"> .xii. </w:t>
      </w:r>
      <w:proofErr w:type="spellStart"/>
      <w:r>
        <w:t>schreybt</w:t>
      </w:r>
      <w:proofErr w:type="spellEnd"/>
      <w:r>
        <w:t xml:space="preserve"> Sanct Paulus/ das im geben sey ein </w:t>
      </w:r>
      <w:proofErr w:type="spellStart"/>
      <w:r>
        <w:t>pfal</w:t>
      </w:r>
      <w:proofErr w:type="spellEnd"/>
      <w:r>
        <w:t xml:space="preserve"> ins </w:t>
      </w:r>
      <w:proofErr w:type="spellStart"/>
      <w:r>
        <w:t>fleysch</w:t>
      </w:r>
      <w:proofErr w:type="spellEnd"/>
      <w:r>
        <w:t xml:space="preserve">/ nemlich des Satans Engel/ das er </w:t>
      </w:r>
      <w:proofErr w:type="spellStart"/>
      <w:r>
        <w:t>jn</w:t>
      </w:r>
      <w:proofErr w:type="spellEnd"/>
      <w:r>
        <w:t xml:space="preserve"> mit </w:t>
      </w:r>
      <w:proofErr w:type="spellStart"/>
      <w:r>
        <w:t>feusten</w:t>
      </w:r>
      <w:proofErr w:type="spellEnd"/>
      <w:r>
        <w:t xml:space="preserve"> schlage/ das ist/ das er </w:t>
      </w:r>
      <w:proofErr w:type="spellStart"/>
      <w:r>
        <w:t>greulicher</w:t>
      </w:r>
      <w:proofErr w:type="spellEnd"/>
      <w:r>
        <w:t xml:space="preserve"> </w:t>
      </w:r>
      <w:proofErr w:type="spellStart"/>
      <w:r>
        <w:t>weyß</w:t>
      </w:r>
      <w:proofErr w:type="spellEnd"/>
      <w:r>
        <w:t xml:space="preserve"> vom </w:t>
      </w:r>
      <w:proofErr w:type="spellStart"/>
      <w:r>
        <w:t>Teüffel</w:t>
      </w:r>
      <w:proofErr w:type="spellEnd"/>
      <w:r>
        <w:t xml:space="preserve"> angefochten und erschreckt sey worden. </w:t>
      </w:r>
    </w:p>
    <w:p w14:paraId="7C76D653" w14:textId="77777777" w:rsidR="00A23DFA" w:rsidRDefault="00A23DFA" w:rsidP="00A23DFA">
      <w:pPr>
        <w:pStyle w:val="StandardWeb"/>
      </w:pPr>
      <w:r>
        <w:t xml:space="preserve">Hat der </w:t>
      </w:r>
      <w:proofErr w:type="spellStart"/>
      <w:r>
        <w:t>Teüffel</w:t>
      </w:r>
      <w:proofErr w:type="spellEnd"/>
      <w:r>
        <w:t xml:space="preserve"> </w:t>
      </w:r>
      <w:proofErr w:type="spellStart"/>
      <w:r>
        <w:t>diser</w:t>
      </w:r>
      <w:proofErr w:type="spellEnd"/>
      <w:r>
        <w:t xml:space="preserve"> </w:t>
      </w:r>
      <w:proofErr w:type="spellStart"/>
      <w:r>
        <w:t>heyligen</w:t>
      </w:r>
      <w:proofErr w:type="spellEnd"/>
      <w:r>
        <w:t xml:space="preserve"> </w:t>
      </w:r>
      <w:proofErr w:type="spellStart"/>
      <w:r>
        <w:t>leut</w:t>
      </w:r>
      <w:proofErr w:type="spellEnd"/>
      <w:r>
        <w:t xml:space="preserve">/ Christi des Herrn Pauli/ Petri </w:t>
      </w:r>
      <w:proofErr w:type="spellStart"/>
      <w:r>
        <w:t>nit</w:t>
      </w:r>
      <w:proofErr w:type="spellEnd"/>
      <w:r>
        <w:t xml:space="preserve"> verschonet/ und </w:t>
      </w:r>
      <w:proofErr w:type="spellStart"/>
      <w:r>
        <w:t>het</w:t>
      </w:r>
      <w:proofErr w:type="spellEnd"/>
      <w:r>
        <w:t xml:space="preserve"> sie gern herunter gerissen und </w:t>
      </w:r>
      <w:proofErr w:type="spellStart"/>
      <w:r>
        <w:t>ermördt</w:t>
      </w:r>
      <w:proofErr w:type="spellEnd"/>
      <w:r>
        <w:t xml:space="preserve">/ so </w:t>
      </w:r>
      <w:proofErr w:type="spellStart"/>
      <w:r>
        <w:t>bedörffen</w:t>
      </w:r>
      <w:proofErr w:type="spellEnd"/>
      <w:r>
        <w:t xml:space="preserve"> wir uns nicht anders versehen/ dann das er uns auch nachstelle. Er vexiert uns </w:t>
      </w:r>
      <w:proofErr w:type="spellStart"/>
      <w:r>
        <w:t>nit</w:t>
      </w:r>
      <w:proofErr w:type="spellEnd"/>
      <w:r>
        <w:t xml:space="preserve"> </w:t>
      </w:r>
      <w:proofErr w:type="spellStart"/>
      <w:r>
        <w:t>allain</w:t>
      </w:r>
      <w:proofErr w:type="spellEnd"/>
      <w:r>
        <w:t xml:space="preserve"> von </w:t>
      </w:r>
      <w:proofErr w:type="spellStart"/>
      <w:r>
        <w:t>aussen</w:t>
      </w:r>
      <w:proofErr w:type="spellEnd"/>
      <w:r>
        <w:t xml:space="preserve">/ </w:t>
      </w:r>
      <w:proofErr w:type="spellStart"/>
      <w:r>
        <w:t>sunder</w:t>
      </w:r>
      <w:proofErr w:type="spellEnd"/>
      <w:r>
        <w:t xml:space="preserve"> nach </w:t>
      </w:r>
      <w:proofErr w:type="spellStart"/>
      <w:r>
        <w:t>vil</w:t>
      </w:r>
      <w:proofErr w:type="spellEnd"/>
      <w:r>
        <w:t xml:space="preserve"> </w:t>
      </w:r>
      <w:proofErr w:type="spellStart"/>
      <w:r>
        <w:t>mer</w:t>
      </w:r>
      <w:proofErr w:type="spellEnd"/>
      <w:r>
        <w:t xml:space="preserve"> von innen/ da versucht er uns zu </w:t>
      </w:r>
      <w:proofErr w:type="spellStart"/>
      <w:r>
        <w:t>unglauben</w:t>
      </w:r>
      <w:proofErr w:type="spellEnd"/>
      <w:r>
        <w:t xml:space="preserve">/ </w:t>
      </w:r>
      <w:proofErr w:type="spellStart"/>
      <w:r>
        <w:t>verzweyfflung</w:t>
      </w:r>
      <w:proofErr w:type="spellEnd"/>
      <w:r>
        <w:t xml:space="preserve"> </w:t>
      </w:r>
      <w:proofErr w:type="spellStart"/>
      <w:r>
        <w:t>Gotslesterung</w:t>
      </w:r>
      <w:proofErr w:type="spellEnd"/>
      <w:r>
        <w:t xml:space="preserve">/ </w:t>
      </w:r>
      <w:proofErr w:type="spellStart"/>
      <w:r>
        <w:t>hoffart</w:t>
      </w:r>
      <w:proofErr w:type="spellEnd"/>
      <w:r>
        <w:t xml:space="preserve">/ </w:t>
      </w:r>
      <w:proofErr w:type="spellStart"/>
      <w:r>
        <w:t>neyd</w:t>
      </w:r>
      <w:proofErr w:type="spellEnd"/>
      <w:r>
        <w:t xml:space="preserve">/ </w:t>
      </w:r>
      <w:proofErr w:type="spellStart"/>
      <w:r>
        <w:t>haß</w:t>
      </w:r>
      <w:proofErr w:type="spellEnd"/>
      <w:r>
        <w:t xml:space="preserve">&amp; </w:t>
      </w:r>
      <w:proofErr w:type="spellStart"/>
      <w:r>
        <w:t>unreynigkeyt</w:t>
      </w:r>
      <w:proofErr w:type="spellEnd"/>
      <w:r>
        <w:t xml:space="preserve">/ </w:t>
      </w:r>
      <w:proofErr w:type="spellStart"/>
      <w:r>
        <w:t>geytz</w:t>
      </w:r>
      <w:proofErr w:type="spellEnd"/>
      <w:r>
        <w:t xml:space="preserve">/ </w:t>
      </w:r>
      <w:proofErr w:type="spellStart"/>
      <w:r>
        <w:t>zorn</w:t>
      </w:r>
      <w:proofErr w:type="spellEnd"/>
      <w:r>
        <w:t xml:space="preserve">/ </w:t>
      </w:r>
      <w:proofErr w:type="spellStart"/>
      <w:r>
        <w:t>fresserey</w:t>
      </w:r>
      <w:proofErr w:type="spellEnd"/>
      <w:r>
        <w:t xml:space="preserve">/ </w:t>
      </w:r>
      <w:proofErr w:type="spellStart"/>
      <w:r>
        <w:t>triegen</w:t>
      </w:r>
      <w:proofErr w:type="spellEnd"/>
      <w:r>
        <w:t xml:space="preserve"> und liegen/ das wir uns arges </w:t>
      </w:r>
      <w:proofErr w:type="spellStart"/>
      <w:r>
        <w:t>fürnemen</w:t>
      </w:r>
      <w:proofErr w:type="spellEnd"/>
      <w:r>
        <w:t xml:space="preserve">/ und </w:t>
      </w:r>
      <w:proofErr w:type="spellStart"/>
      <w:r>
        <w:t>gedencken</w:t>
      </w:r>
      <w:proofErr w:type="spellEnd"/>
      <w:r>
        <w:t xml:space="preserve"> den </w:t>
      </w:r>
      <w:proofErr w:type="spellStart"/>
      <w:r>
        <w:t>sünden</w:t>
      </w:r>
      <w:proofErr w:type="spellEnd"/>
      <w:r>
        <w:t xml:space="preserve"> nach/ wie wir sie mit der that </w:t>
      </w:r>
      <w:proofErr w:type="spellStart"/>
      <w:r>
        <w:t>volbringen</w:t>
      </w:r>
      <w:proofErr w:type="spellEnd"/>
      <w:r>
        <w:t xml:space="preserve">. </w:t>
      </w:r>
      <w:proofErr w:type="spellStart"/>
      <w:r>
        <w:t>Unmüglich</w:t>
      </w:r>
      <w:proofErr w:type="spellEnd"/>
      <w:r>
        <w:t xml:space="preserve"> ists/ das einer all seine </w:t>
      </w:r>
      <w:proofErr w:type="spellStart"/>
      <w:r>
        <w:t>schalckeyt</w:t>
      </w:r>
      <w:proofErr w:type="spellEnd"/>
      <w:r>
        <w:t xml:space="preserve"> könne </w:t>
      </w:r>
      <w:proofErr w:type="spellStart"/>
      <w:r>
        <w:t>erzelen</w:t>
      </w:r>
      <w:proofErr w:type="spellEnd"/>
      <w:r>
        <w:t xml:space="preserve"> und </w:t>
      </w:r>
      <w:proofErr w:type="spellStart"/>
      <w:r>
        <w:t>außsprechen</w:t>
      </w:r>
      <w:proofErr w:type="spellEnd"/>
      <w:r>
        <w:t xml:space="preserve">. Er ist ein listiger </w:t>
      </w:r>
      <w:proofErr w:type="spellStart"/>
      <w:r>
        <w:t>verschlagner</w:t>
      </w:r>
      <w:proofErr w:type="spellEnd"/>
      <w:r>
        <w:t xml:space="preserve"> </w:t>
      </w:r>
      <w:proofErr w:type="spellStart"/>
      <w:r>
        <w:t>geyst</w:t>
      </w:r>
      <w:proofErr w:type="spellEnd"/>
      <w:r>
        <w:t xml:space="preserve">/ der uns </w:t>
      </w:r>
      <w:proofErr w:type="spellStart"/>
      <w:r>
        <w:t>auff</w:t>
      </w:r>
      <w:proofErr w:type="spellEnd"/>
      <w:r>
        <w:t xml:space="preserve"> </w:t>
      </w:r>
      <w:proofErr w:type="spellStart"/>
      <w:r>
        <w:t>tausenterley</w:t>
      </w:r>
      <w:proofErr w:type="spellEnd"/>
      <w:r>
        <w:t xml:space="preserve"> </w:t>
      </w:r>
      <w:proofErr w:type="spellStart"/>
      <w:r>
        <w:t>weyß</w:t>
      </w:r>
      <w:proofErr w:type="spellEnd"/>
      <w:r>
        <w:t xml:space="preserve"> versucht und </w:t>
      </w:r>
      <w:proofErr w:type="spellStart"/>
      <w:r>
        <w:t>angreyfft</w:t>
      </w:r>
      <w:proofErr w:type="spellEnd"/>
      <w:r>
        <w:t xml:space="preserve">/ dann er ist und </w:t>
      </w:r>
      <w:proofErr w:type="spellStart"/>
      <w:r>
        <w:t>haißt</w:t>
      </w:r>
      <w:proofErr w:type="spellEnd"/>
      <w:r>
        <w:t xml:space="preserve"> ein </w:t>
      </w:r>
      <w:proofErr w:type="spellStart"/>
      <w:r>
        <w:t>versucher</w:t>
      </w:r>
      <w:proofErr w:type="spellEnd"/>
      <w:r>
        <w:t xml:space="preserve">/ wie </w:t>
      </w:r>
      <w:proofErr w:type="spellStart"/>
      <w:r>
        <w:t>jn</w:t>
      </w:r>
      <w:proofErr w:type="spellEnd"/>
      <w:r>
        <w:t xml:space="preserve"> der </w:t>
      </w:r>
      <w:proofErr w:type="spellStart"/>
      <w:r>
        <w:t>Euangelist</w:t>
      </w:r>
      <w:proofErr w:type="spellEnd"/>
      <w:r>
        <w:t xml:space="preserve"> Mattheus am .</w:t>
      </w:r>
      <w:proofErr w:type="spellStart"/>
      <w:r>
        <w:t>iiii</w:t>
      </w:r>
      <w:proofErr w:type="spellEnd"/>
      <w:r>
        <w:t xml:space="preserve">. und Sanct Paulus in der ersten </w:t>
      </w:r>
      <w:proofErr w:type="spellStart"/>
      <w:r>
        <w:t>zun</w:t>
      </w:r>
      <w:proofErr w:type="spellEnd"/>
      <w:r>
        <w:t xml:space="preserve"> Thessalonichern am .</w:t>
      </w:r>
      <w:proofErr w:type="spellStart"/>
      <w:r>
        <w:t>iii.</w:t>
      </w:r>
      <w:proofErr w:type="spellEnd"/>
      <w:r>
        <w:t xml:space="preserve"> nennet. </w:t>
      </w:r>
    </w:p>
    <w:p w14:paraId="760916D4" w14:textId="77777777" w:rsidR="00A23DFA" w:rsidRDefault="00A23DFA" w:rsidP="00A23DFA">
      <w:pPr>
        <w:pStyle w:val="StandardWeb"/>
      </w:pPr>
      <w:r>
        <w:t xml:space="preserve">In der andern Epistel zu </w:t>
      </w:r>
      <w:proofErr w:type="spellStart"/>
      <w:r>
        <w:t>Timotheo</w:t>
      </w:r>
      <w:proofErr w:type="spellEnd"/>
      <w:r>
        <w:t xml:space="preserve"> am .ii. </w:t>
      </w:r>
      <w:proofErr w:type="spellStart"/>
      <w:r>
        <w:t>bekent</w:t>
      </w:r>
      <w:proofErr w:type="spellEnd"/>
      <w:r>
        <w:t xml:space="preserve"> der Apostel das der </w:t>
      </w:r>
      <w:proofErr w:type="spellStart"/>
      <w:r>
        <w:t>Teüffel</w:t>
      </w:r>
      <w:proofErr w:type="spellEnd"/>
      <w:r>
        <w:t xml:space="preserve"> die widerspenstigen gefangen halt an stricken/ nach seinem willen/ </w:t>
      </w:r>
      <w:proofErr w:type="spellStart"/>
      <w:r>
        <w:t>Darumb</w:t>
      </w:r>
      <w:proofErr w:type="spellEnd"/>
      <w:r>
        <w:t xml:space="preserve"> macht ers auch mit den </w:t>
      </w:r>
      <w:proofErr w:type="spellStart"/>
      <w:r>
        <w:t>Gotlosen</w:t>
      </w:r>
      <w:proofErr w:type="spellEnd"/>
      <w:r>
        <w:t xml:space="preserve"> </w:t>
      </w:r>
      <w:proofErr w:type="spellStart"/>
      <w:r>
        <w:t>seltzam</w:t>
      </w:r>
      <w:proofErr w:type="spellEnd"/>
      <w:r>
        <w:t xml:space="preserve"> und wunderlich/ und laßt </w:t>
      </w:r>
      <w:proofErr w:type="spellStart"/>
      <w:r>
        <w:t>jnen</w:t>
      </w:r>
      <w:proofErr w:type="spellEnd"/>
      <w:r>
        <w:t xml:space="preserve"> </w:t>
      </w:r>
      <w:proofErr w:type="spellStart"/>
      <w:r>
        <w:t>kainen</w:t>
      </w:r>
      <w:proofErr w:type="spellEnd"/>
      <w:r>
        <w:t xml:space="preserve"> </w:t>
      </w:r>
      <w:proofErr w:type="spellStart"/>
      <w:r>
        <w:t>frid</w:t>
      </w:r>
      <w:proofErr w:type="spellEnd"/>
      <w:r>
        <w:t xml:space="preserve">/ </w:t>
      </w:r>
      <w:proofErr w:type="spellStart"/>
      <w:r>
        <w:t>treybt</w:t>
      </w:r>
      <w:proofErr w:type="spellEnd"/>
      <w:r>
        <w:t xml:space="preserve"> und bewegt sie wie ein ungestüm </w:t>
      </w:r>
      <w:proofErr w:type="spellStart"/>
      <w:r>
        <w:t>meer</w:t>
      </w:r>
      <w:proofErr w:type="spellEnd"/>
      <w:r>
        <w:t xml:space="preserve">. </w:t>
      </w:r>
    </w:p>
    <w:p w14:paraId="55BDAA57" w14:textId="77777777" w:rsidR="00A23DFA" w:rsidRDefault="00A23DFA" w:rsidP="00A23DFA">
      <w:pPr>
        <w:pStyle w:val="StandardWeb"/>
      </w:pPr>
      <w:r>
        <w:t xml:space="preserve">In der ersten Epistel </w:t>
      </w:r>
      <w:proofErr w:type="spellStart"/>
      <w:r>
        <w:t>zun</w:t>
      </w:r>
      <w:proofErr w:type="spellEnd"/>
      <w:r>
        <w:t xml:space="preserve"> Thessalonichern am .ii. </w:t>
      </w:r>
      <w:proofErr w:type="spellStart"/>
      <w:r>
        <w:t>schreybt</w:t>
      </w:r>
      <w:proofErr w:type="spellEnd"/>
      <w:r>
        <w:t xml:space="preserve"> der </w:t>
      </w:r>
      <w:proofErr w:type="spellStart"/>
      <w:r>
        <w:t>heylig</w:t>
      </w:r>
      <w:proofErr w:type="spellEnd"/>
      <w:r>
        <w:t xml:space="preserve"> S. Paulus/ das er zwey mal hab zu den Thessalonichern wöllen </w:t>
      </w:r>
      <w:proofErr w:type="spellStart"/>
      <w:r>
        <w:t>raysen</w:t>
      </w:r>
      <w:proofErr w:type="spellEnd"/>
      <w:r>
        <w:t xml:space="preserve">/ </w:t>
      </w:r>
      <w:proofErr w:type="spellStart"/>
      <w:r>
        <w:t>habs</w:t>
      </w:r>
      <w:proofErr w:type="spellEnd"/>
      <w:r>
        <w:t xml:space="preserve"> aber der Satan allweg verhindert/ Wie ich dann acht/ das er auch sein </w:t>
      </w:r>
      <w:proofErr w:type="spellStart"/>
      <w:r>
        <w:t>rayß</w:t>
      </w:r>
      <w:proofErr w:type="spellEnd"/>
      <w:r>
        <w:t xml:space="preserve"> gen Rom hab verhindert/ </w:t>
      </w:r>
      <w:proofErr w:type="spellStart"/>
      <w:r>
        <w:t>dauon</w:t>
      </w:r>
      <w:proofErr w:type="spellEnd"/>
      <w:r>
        <w:t xml:space="preserve"> er </w:t>
      </w:r>
      <w:proofErr w:type="spellStart"/>
      <w:r>
        <w:t>meldung</w:t>
      </w:r>
      <w:proofErr w:type="spellEnd"/>
      <w:r>
        <w:t xml:space="preserve"> thut/ </w:t>
      </w:r>
      <w:proofErr w:type="spellStart"/>
      <w:r>
        <w:t>zun</w:t>
      </w:r>
      <w:proofErr w:type="spellEnd"/>
      <w:r>
        <w:t xml:space="preserve"> Römern am .i. und .xv. Bey </w:t>
      </w:r>
      <w:proofErr w:type="spellStart"/>
      <w:r>
        <w:t>disen</w:t>
      </w:r>
      <w:proofErr w:type="spellEnd"/>
      <w:r>
        <w:t xml:space="preserve"> worten künden wir nun </w:t>
      </w:r>
      <w:proofErr w:type="spellStart"/>
      <w:r>
        <w:t>wol</w:t>
      </w:r>
      <w:proofErr w:type="spellEnd"/>
      <w:r>
        <w:t xml:space="preserve"> </w:t>
      </w:r>
      <w:proofErr w:type="spellStart"/>
      <w:r>
        <w:t>versteen</w:t>
      </w:r>
      <w:proofErr w:type="spellEnd"/>
      <w:r>
        <w:t xml:space="preserve"> und </w:t>
      </w:r>
      <w:proofErr w:type="spellStart"/>
      <w:r>
        <w:t>abnemen</w:t>
      </w:r>
      <w:proofErr w:type="spellEnd"/>
      <w:r>
        <w:t xml:space="preserve">/ das der Satan ein </w:t>
      </w:r>
      <w:proofErr w:type="spellStart"/>
      <w:r>
        <w:t>verhinderer</w:t>
      </w:r>
      <w:proofErr w:type="spellEnd"/>
      <w:r>
        <w:t xml:space="preserve"> sey alles gutes/ und nicht </w:t>
      </w:r>
      <w:proofErr w:type="spellStart"/>
      <w:r>
        <w:t>allain</w:t>
      </w:r>
      <w:proofErr w:type="spellEnd"/>
      <w:r>
        <w:t xml:space="preserve"> arges thu und </w:t>
      </w:r>
      <w:proofErr w:type="spellStart"/>
      <w:r>
        <w:t>stifft</w:t>
      </w:r>
      <w:proofErr w:type="spellEnd"/>
      <w:r>
        <w:t xml:space="preserve">/ </w:t>
      </w:r>
      <w:proofErr w:type="spellStart"/>
      <w:r>
        <w:t>sunder</w:t>
      </w:r>
      <w:proofErr w:type="spellEnd"/>
      <w:r>
        <w:t xml:space="preserve"> alles </w:t>
      </w:r>
      <w:proofErr w:type="spellStart"/>
      <w:r>
        <w:t>guts</w:t>
      </w:r>
      <w:proofErr w:type="spellEnd"/>
      <w:r>
        <w:t xml:space="preserve"> </w:t>
      </w:r>
      <w:proofErr w:type="spellStart"/>
      <w:r>
        <w:t>were</w:t>
      </w:r>
      <w:proofErr w:type="spellEnd"/>
      <w:r>
        <w:t xml:space="preserve"> und verhindere/ Mancher </w:t>
      </w:r>
      <w:proofErr w:type="spellStart"/>
      <w:r>
        <w:t>mensch</w:t>
      </w:r>
      <w:proofErr w:type="spellEnd"/>
      <w:r>
        <w:t xml:space="preserve"> </w:t>
      </w:r>
      <w:proofErr w:type="spellStart"/>
      <w:r>
        <w:t>thet</w:t>
      </w:r>
      <w:proofErr w:type="spellEnd"/>
      <w:r>
        <w:t xml:space="preserve"> </w:t>
      </w:r>
      <w:proofErr w:type="spellStart"/>
      <w:r>
        <w:t>offt</w:t>
      </w:r>
      <w:proofErr w:type="spellEnd"/>
      <w:r>
        <w:t xml:space="preserve"> </w:t>
      </w:r>
      <w:proofErr w:type="spellStart"/>
      <w:r>
        <w:t>vil</w:t>
      </w:r>
      <w:proofErr w:type="spellEnd"/>
      <w:r>
        <w:t xml:space="preserve"> </w:t>
      </w:r>
      <w:proofErr w:type="spellStart"/>
      <w:r>
        <w:t>mer</w:t>
      </w:r>
      <w:proofErr w:type="spellEnd"/>
      <w:r>
        <w:t xml:space="preserve"> </w:t>
      </w:r>
      <w:proofErr w:type="spellStart"/>
      <w:r>
        <w:t>guts</w:t>
      </w:r>
      <w:proofErr w:type="spellEnd"/>
      <w:r>
        <w:t xml:space="preserve">/ wenn er </w:t>
      </w:r>
      <w:proofErr w:type="spellStart"/>
      <w:r>
        <w:t>nit</w:t>
      </w:r>
      <w:proofErr w:type="spellEnd"/>
      <w:r>
        <w:t xml:space="preserve"> von dem </w:t>
      </w:r>
      <w:proofErr w:type="spellStart"/>
      <w:r>
        <w:t>Teüffel</w:t>
      </w:r>
      <w:proofErr w:type="spellEnd"/>
      <w:r>
        <w:t xml:space="preserve"> verhindert wurde. </w:t>
      </w:r>
    </w:p>
    <w:p w14:paraId="683CB806" w14:textId="77777777" w:rsidR="00A23DFA" w:rsidRDefault="00A23DFA" w:rsidP="00A23DFA">
      <w:pPr>
        <w:pStyle w:val="StandardWeb"/>
      </w:pPr>
      <w:proofErr w:type="spellStart"/>
      <w:r>
        <w:t>Warumb</w:t>
      </w:r>
      <w:proofErr w:type="spellEnd"/>
      <w:r>
        <w:t xml:space="preserve"> betet man </w:t>
      </w:r>
      <w:proofErr w:type="spellStart"/>
      <w:r>
        <w:t>yetzund</w:t>
      </w:r>
      <w:proofErr w:type="spellEnd"/>
      <w:r>
        <w:t xml:space="preserve"> so wenig in der </w:t>
      </w:r>
      <w:proofErr w:type="spellStart"/>
      <w:r>
        <w:t>kirchen</w:t>
      </w:r>
      <w:proofErr w:type="spellEnd"/>
      <w:r>
        <w:t xml:space="preserve"> und </w:t>
      </w:r>
      <w:proofErr w:type="spellStart"/>
      <w:r>
        <w:t>sunst</w:t>
      </w:r>
      <w:proofErr w:type="spellEnd"/>
      <w:r>
        <w:t xml:space="preserve"> dann das es der </w:t>
      </w:r>
      <w:proofErr w:type="spellStart"/>
      <w:r>
        <w:t>teüffel</w:t>
      </w:r>
      <w:proofErr w:type="spellEnd"/>
      <w:r>
        <w:t xml:space="preserve"> hindert/ dann das </w:t>
      </w:r>
      <w:proofErr w:type="spellStart"/>
      <w:r>
        <w:t>gepet</w:t>
      </w:r>
      <w:proofErr w:type="spellEnd"/>
      <w:r>
        <w:t xml:space="preserve"> thut </w:t>
      </w:r>
      <w:proofErr w:type="spellStart"/>
      <w:r>
        <w:t>jm</w:t>
      </w:r>
      <w:proofErr w:type="spellEnd"/>
      <w:r>
        <w:t xml:space="preserve"> grossen schaden. Das </w:t>
      </w:r>
      <w:proofErr w:type="spellStart"/>
      <w:r>
        <w:t>gepet</w:t>
      </w:r>
      <w:proofErr w:type="spellEnd"/>
      <w:r>
        <w:t xml:space="preserve"> </w:t>
      </w:r>
      <w:proofErr w:type="spellStart"/>
      <w:r>
        <w:t>zeyt</w:t>
      </w:r>
      <w:proofErr w:type="spellEnd"/>
      <w:r>
        <w:t xml:space="preserve"> an/ das wir vom </w:t>
      </w:r>
      <w:proofErr w:type="spellStart"/>
      <w:r>
        <w:t>Teüffel</w:t>
      </w:r>
      <w:proofErr w:type="spellEnd"/>
      <w:r>
        <w:t xml:space="preserve"> abweichen/ und zu </w:t>
      </w:r>
      <w:proofErr w:type="spellStart"/>
      <w:r>
        <w:t>Got</w:t>
      </w:r>
      <w:proofErr w:type="spellEnd"/>
      <w:r>
        <w:t xml:space="preserve"> fliehen/ </w:t>
      </w:r>
      <w:proofErr w:type="spellStart"/>
      <w:r>
        <w:t>Got</w:t>
      </w:r>
      <w:proofErr w:type="spellEnd"/>
      <w:r>
        <w:t xml:space="preserve"> für unserm </w:t>
      </w:r>
      <w:proofErr w:type="spellStart"/>
      <w:r>
        <w:t>heyland</w:t>
      </w:r>
      <w:proofErr w:type="spellEnd"/>
      <w:r>
        <w:t xml:space="preserve">/ </w:t>
      </w:r>
      <w:proofErr w:type="spellStart"/>
      <w:r>
        <w:t>beschürmer</w:t>
      </w:r>
      <w:proofErr w:type="spellEnd"/>
      <w:r>
        <w:t xml:space="preserve">/ </w:t>
      </w:r>
      <w:proofErr w:type="spellStart"/>
      <w:r>
        <w:t>trost</w:t>
      </w:r>
      <w:proofErr w:type="spellEnd"/>
      <w:r>
        <w:t xml:space="preserve"> und </w:t>
      </w:r>
      <w:proofErr w:type="spellStart"/>
      <w:r>
        <w:t>gehülffen</w:t>
      </w:r>
      <w:proofErr w:type="spellEnd"/>
      <w:r>
        <w:t xml:space="preserve"> erkennen/ das thut dem </w:t>
      </w:r>
      <w:proofErr w:type="spellStart"/>
      <w:r>
        <w:t>Teüffel</w:t>
      </w:r>
      <w:proofErr w:type="spellEnd"/>
      <w:r>
        <w:t xml:space="preserve"> recht </w:t>
      </w:r>
      <w:proofErr w:type="spellStart"/>
      <w:r>
        <w:t>wee</w:t>
      </w:r>
      <w:proofErr w:type="spellEnd"/>
      <w:r>
        <w:t xml:space="preserve">/ und </w:t>
      </w:r>
      <w:proofErr w:type="spellStart"/>
      <w:r>
        <w:t>wölts</w:t>
      </w:r>
      <w:proofErr w:type="spellEnd"/>
      <w:r>
        <w:t xml:space="preserve"> gern hindern. Wenn gleich mancher </w:t>
      </w:r>
      <w:proofErr w:type="spellStart"/>
      <w:r>
        <w:t>andechtigklich</w:t>
      </w:r>
      <w:proofErr w:type="spellEnd"/>
      <w:r>
        <w:t xml:space="preserve"> </w:t>
      </w:r>
      <w:proofErr w:type="spellStart"/>
      <w:r>
        <w:t>anfecht</w:t>
      </w:r>
      <w:proofErr w:type="spellEnd"/>
      <w:r>
        <w:t xml:space="preserve"> zu beten/ und es gut und ernstlich </w:t>
      </w:r>
      <w:proofErr w:type="spellStart"/>
      <w:r>
        <w:t>mainet</w:t>
      </w:r>
      <w:proofErr w:type="spellEnd"/>
      <w:r>
        <w:t xml:space="preserve">/ so </w:t>
      </w:r>
      <w:proofErr w:type="spellStart"/>
      <w:r>
        <w:t>wirfft</w:t>
      </w:r>
      <w:proofErr w:type="spellEnd"/>
      <w:r>
        <w:t xml:space="preserve"> </w:t>
      </w:r>
      <w:proofErr w:type="spellStart"/>
      <w:r>
        <w:t>jm</w:t>
      </w:r>
      <w:proofErr w:type="spellEnd"/>
      <w:r>
        <w:t xml:space="preserve"> der </w:t>
      </w:r>
      <w:proofErr w:type="spellStart"/>
      <w:r>
        <w:t>Teüffel</w:t>
      </w:r>
      <w:proofErr w:type="spellEnd"/>
      <w:r>
        <w:t xml:space="preserve"> doch eins drein/ das er seiner </w:t>
      </w:r>
      <w:proofErr w:type="spellStart"/>
      <w:r>
        <w:t>andacht</w:t>
      </w:r>
      <w:proofErr w:type="spellEnd"/>
      <w:r>
        <w:t xml:space="preserve"> vergißt/ und mit dem </w:t>
      </w:r>
      <w:proofErr w:type="spellStart"/>
      <w:r>
        <w:t>mundt</w:t>
      </w:r>
      <w:proofErr w:type="spellEnd"/>
      <w:r>
        <w:t xml:space="preserve"> betet/ das </w:t>
      </w:r>
      <w:proofErr w:type="spellStart"/>
      <w:r>
        <w:t>hertz</w:t>
      </w:r>
      <w:proofErr w:type="spellEnd"/>
      <w:r>
        <w:t xml:space="preserve"> aber </w:t>
      </w:r>
      <w:proofErr w:type="spellStart"/>
      <w:r>
        <w:t>anderßwo</w:t>
      </w:r>
      <w:proofErr w:type="spellEnd"/>
      <w:r>
        <w:t xml:space="preserve"> ist. Mancher </w:t>
      </w:r>
      <w:proofErr w:type="spellStart"/>
      <w:r>
        <w:t>gieng</w:t>
      </w:r>
      <w:proofErr w:type="spellEnd"/>
      <w:r>
        <w:t xml:space="preserve"> </w:t>
      </w:r>
      <w:proofErr w:type="spellStart"/>
      <w:r>
        <w:t>vil</w:t>
      </w:r>
      <w:proofErr w:type="spellEnd"/>
      <w:r>
        <w:t xml:space="preserve"> </w:t>
      </w:r>
      <w:proofErr w:type="spellStart"/>
      <w:r>
        <w:t>mer</w:t>
      </w:r>
      <w:proofErr w:type="spellEnd"/>
      <w:r>
        <w:t xml:space="preserve"> zur predig/ zu dem </w:t>
      </w:r>
      <w:proofErr w:type="spellStart"/>
      <w:r>
        <w:t>heyligen</w:t>
      </w:r>
      <w:proofErr w:type="spellEnd"/>
      <w:r>
        <w:t xml:space="preserve"> </w:t>
      </w:r>
      <w:proofErr w:type="spellStart"/>
      <w:r>
        <w:t>Gotlichen</w:t>
      </w:r>
      <w:proofErr w:type="spellEnd"/>
      <w:r>
        <w:t xml:space="preserve"> </w:t>
      </w:r>
      <w:proofErr w:type="spellStart"/>
      <w:r>
        <w:t>wort</w:t>
      </w:r>
      <w:proofErr w:type="spellEnd"/>
      <w:r>
        <w:t xml:space="preserve">/ wenn er </w:t>
      </w:r>
      <w:proofErr w:type="spellStart"/>
      <w:r>
        <w:t>nit</w:t>
      </w:r>
      <w:proofErr w:type="spellEnd"/>
      <w:r>
        <w:t xml:space="preserve"> von dem </w:t>
      </w:r>
      <w:proofErr w:type="spellStart"/>
      <w:r>
        <w:t>teüffel</w:t>
      </w:r>
      <w:proofErr w:type="spellEnd"/>
      <w:r>
        <w:t xml:space="preserve"> verhindert wurde. </w:t>
      </w:r>
      <w:proofErr w:type="spellStart"/>
      <w:r>
        <w:t>Warumb</w:t>
      </w:r>
      <w:proofErr w:type="spellEnd"/>
      <w:r>
        <w:t xml:space="preserve"> </w:t>
      </w:r>
      <w:proofErr w:type="spellStart"/>
      <w:r>
        <w:t>geend</w:t>
      </w:r>
      <w:proofErr w:type="spellEnd"/>
      <w:r>
        <w:t xml:space="preserve"> so wenig </w:t>
      </w:r>
      <w:proofErr w:type="spellStart"/>
      <w:r>
        <w:t>menschen</w:t>
      </w:r>
      <w:proofErr w:type="spellEnd"/>
      <w:r>
        <w:t xml:space="preserve"> zu dem Tisch des Herrn? das sie vom Satan verhindert werden/ dann es thut </w:t>
      </w:r>
      <w:proofErr w:type="spellStart"/>
      <w:r>
        <w:t>jm</w:t>
      </w:r>
      <w:proofErr w:type="spellEnd"/>
      <w:r>
        <w:t xml:space="preserve"> </w:t>
      </w:r>
      <w:proofErr w:type="spellStart"/>
      <w:r>
        <w:t>wee</w:t>
      </w:r>
      <w:proofErr w:type="spellEnd"/>
      <w:r>
        <w:t xml:space="preserve">/ wo einem Christen </w:t>
      </w:r>
      <w:proofErr w:type="spellStart"/>
      <w:r>
        <w:t>menschen</w:t>
      </w:r>
      <w:proofErr w:type="spellEnd"/>
      <w:r>
        <w:t xml:space="preserve"> ein </w:t>
      </w:r>
      <w:proofErr w:type="spellStart"/>
      <w:r>
        <w:t>gutthat</w:t>
      </w:r>
      <w:proofErr w:type="spellEnd"/>
      <w:r>
        <w:t xml:space="preserve"> zu </w:t>
      </w:r>
      <w:proofErr w:type="spellStart"/>
      <w:r>
        <w:t>steet</w:t>
      </w:r>
      <w:proofErr w:type="spellEnd"/>
      <w:r>
        <w:t xml:space="preserve">. </w:t>
      </w:r>
      <w:proofErr w:type="spellStart"/>
      <w:r>
        <w:t>Darumb</w:t>
      </w:r>
      <w:proofErr w:type="spellEnd"/>
      <w:r>
        <w:t xml:space="preserve"> auch Christus selber sagt/ das der </w:t>
      </w:r>
      <w:proofErr w:type="spellStart"/>
      <w:r>
        <w:t>Teüffel</w:t>
      </w:r>
      <w:proofErr w:type="spellEnd"/>
      <w:r>
        <w:t xml:space="preserve"> den guten samen/ das ist das </w:t>
      </w:r>
      <w:proofErr w:type="spellStart"/>
      <w:r>
        <w:t>heylig</w:t>
      </w:r>
      <w:proofErr w:type="spellEnd"/>
      <w:r>
        <w:t xml:space="preserve"> </w:t>
      </w:r>
      <w:proofErr w:type="spellStart"/>
      <w:r>
        <w:t>Götlich</w:t>
      </w:r>
      <w:proofErr w:type="spellEnd"/>
      <w:r>
        <w:t xml:space="preserve"> </w:t>
      </w:r>
      <w:proofErr w:type="spellStart"/>
      <w:r>
        <w:t>wort</w:t>
      </w:r>
      <w:proofErr w:type="spellEnd"/>
      <w:r>
        <w:t xml:space="preserve">/ </w:t>
      </w:r>
      <w:proofErr w:type="spellStart"/>
      <w:r>
        <w:t>auß</w:t>
      </w:r>
      <w:proofErr w:type="spellEnd"/>
      <w:r>
        <w:t xml:space="preserve"> der </w:t>
      </w:r>
      <w:proofErr w:type="spellStart"/>
      <w:r>
        <w:t>menschen</w:t>
      </w:r>
      <w:proofErr w:type="spellEnd"/>
      <w:r>
        <w:t xml:space="preserve"> </w:t>
      </w:r>
      <w:proofErr w:type="spellStart"/>
      <w:r>
        <w:t>hertzen</w:t>
      </w:r>
      <w:proofErr w:type="spellEnd"/>
      <w:r>
        <w:t xml:space="preserve"> </w:t>
      </w:r>
      <w:proofErr w:type="spellStart"/>
      <w:r>
        <w:t>reysse</w:t>
      </w:r>
      <w:proofErr w:type="spellEnd"/>
      <w:r>
        <w:t xml:space="preserve">/ </w:t>
      </w:r>
      <w:proofErr w:type="spellStart"/>
      <w:r>
        <w:t>auff</w:t>
      </w:r>
      <w:proofErr w:type="spellEnd"/>
      <w:r>
        <w:t xml:space="preserve"> das sie nicht glauben und selig werden Luce am .viii. </w:t>
      </w:r>
    </w:p>
    <w:p w14:paraId="7C6CB802" w14:textId="77777777" w:rsidR="00A23DFA" w:rsidRDefault="00A23DFA" w:rsidP="00A23DFA">
      <w:pPr>
        <w:pStyle w:val="StandardWeb"/>
      </w:pPr>
      <w:r>
        <w:t xml:space="preserve">In Summa/ der </w:t>
      </w:r>
      <w:proofErr w:type="spellStart"/>
      <w:r>
        <w:t>Teüffel</w:t>
      </w:r>
      <w:proofErr w:type="spellEnd"/>
      <w:r>
        <w:t xml:space="preserve"> thut eben nach seinem </w:t>
      </w:r>
      <w:proofErr w:type="spellStart"/>
      <w:r>
        <w:t>namen</w:t>
      </w:r>
      <w:proofErr w:type="spellEnd"/>
      <w:r>
        <w:t xml:space="preserve">/ Er </w:t>
      </w:r>
      <w:proofErr w:type="spellStart"/>
      <w:r>
        <w:t>haist</w:t>
      </w:r>
      <w:proofErr w:type="spellEnd"/>
      <w:r>
        <w:t xml:space="preserve"> Satan/ das ist/ ein widerwertiger/ </w:t>
      </w:r>
      <w:proofErr w:type="spellStart"/>
      <w:r>
        <w:t>widersacher</w:t>
      </w:r>
      <w:proofErr w:type="spellEnd"/>
      <w:r>
        <w:t xml:space="preserve">/ das er </w:t>
      </w:r>
      <w:proofErr w:type="spellStart"/>
      <w:r>
        <w:t>alwegen</w:t>
      </w:r>
      <w:proofErr w:type="spellEnd"/>
      <w:r>
        <w:t xml:space="preserve"> </w:t>
      </w:r>
      <w:proofErr w:type="spellStart"/>
      <w:r>
        <w:t>Got</w:t>
      </w:r>
      <w:proofErr w:type="spellEnd"/>
      <w:r>
        <w:t xml:space="preserve"> und den seinen widerwertig ist. Die Kriechen </w:t>
      </w:r>
      <w:proofErr w:type="spellStart"/>
      <w:r>
        <w:t>hayssen</w:t>
      </w:r>
      <w:proofErr w:type="spellEnd"/>
      <w:r>
        <w:t xml:space="preserve"> </w:t>
      </w:r>
      <w:proofErr w:type="spellStart"/>
      <w:r>
        <w:t>Diabolon</w:t>
      </w:r>
      <w:proofErr w:type="spellEnd"/>
      <w:r>
        <w:t xml:space="preserve">/ das </w:t>
      </w:r>
      <w:proofErr w:type="spellStart"/>
      <w:r>
        <w:t>haißt</w:t>
      </w:r>
      <w:proofErr w:type="spellEnd"/>
      <w:r>
        <w:t xml:space="preserve"> ein </w:t>
      </w:r>
      <w:proofErr w:type="spellStart"/>
      <w:r>
        <w:t>lesterer</w:t>
      </w:r>
      <w:proofErr w:type="spellEnd"/>
      <w:r>
        <w:t xml:space="preserve"> oder </w:t>
      </w:r>
      <w:proofErr w:type="spellStart"/>
      <w:r>
        <w:t>schender</w:t>
      </w:r>
      <w:proofErr w:type="spellEnd"/>
      <w:r>
        <w:t xml:space="preserve">/ das er Gottes </w:t>
      </w:r>
      <w:proofErr w:type="spellStart"/>
      <w:r>
        <w:t>wort</w:t>
      </w:r>
      <w:proofErr w:type="spellEnd"/>
      <w:r>
        <w:t xml:space="preserve"> und </w:t>
      </w:r>
      <w:proofErr w:type="spellStart"/>
      <w:r>
        <w:t>werck</w:t>
      </w:r>
      <w:proofErr w:type="spellEnd"/>
      <w:r>
        <w:t xml:space="preserve"> </w:t>
      </w:r>
      <w:proofErr w:type="spellStart"/>
      <w:r>
        <w:t>lestert</w:t>
      </w:r>
      <w:proofErr w:type="spellEnd"/>
      <w:r>
        <w:t xml:space="preserve"> und </w:t>
      </w:r>
      <w:proofErr w:type="spellStart"/>
      <w:r>
        <w:t>schendt</w:t>
      </w:r>
      <w:proofErr w:type="spellEnd"/>
      <w:r>
        <w:t xml:space="preserve">/ und nichts </w:t>
      </w:r>
      <w:proofErr w:type="spellStart"/>
      <w:r>
        <w:t>ungethadelt</w:t>
      </w:r>
      <w:proofErr w:type="spellEnd"/>
      <w:r>
        <w:t xml:space="preserve">/ </w:t>
      </w:r>
      <w:proofErr w:type="spellStart"/>
      <w:r>
        <w:t>unberaffelt</w:t>
      </w:r>
      <w:proofErr w:type="spellEnd"/>
      <w:r>
        <w:t xml:space="preserve">/ </w:t>
      </w:r>
      <w:proofErr w:type="spellStart"/>
      <w:r>
        <w:t>ungeschendt</w:t>
      </w:r>
      <w:proofErr w:type="spellEnd"/>
      <w:r>
        <w:t xml:space="preserve"> und </w:t>
      </w:r>
      <w:proofErr w:type="spellStart"/>
      <w:r>
        <w:t>geschmecht</w:t>
      </w:r>
      <w:proofErr w:type="spellEnd"/>
      <w:r>
        <w:t xml:space="preserve"> hin laßt/ </w:t>
      </w:r>
      <w:proofErr w:type="spellStart"/>
      <w:r>
        <w:t>alwegen</w:t>
      </w:r>
      <w:proofErr w:type="spellEnd"/>
      <w:r>
        <w:t xml:space="preserve"> wider </w:t>
      </w:r>
      <w:proofErr w:type="spellStart"/>
      <w:r>
        <w:t>Got</w:t>
      </w:r>
      <w:proofErr w:type="spellEnd"/>
      <w:r>
        <w:t xml:space="preserve"> strebt/ wie der Herr </w:t>
      </w:r>
      <w:proofErr w:type="spellStart"/>
      <w:r>
        <w:t>selbs</w:t>
      </w:r>
      <w:proofErr w:type="spellEnd"/>
      <w:r>
        <w:t xml:space="preserve"> sagt/ Wer nicht mit mir ist, der ist wider mich/ Und wer nicht mit mir </w:t>
      </w:r>
      <w:proofErr w:type="spellStart"/>
      <w:r>
        <w:t>samlet</w:t>
      </w:r>
      <w:proofErr w:type="spellEnd"/>
      <w:r>
        <w:t xml:space="preserve">/ der </w:t>
      </w:r>
      <w:proofErr w:type="spellStart"/>
      <w:r>
        <w:t>zerstrewet</w:t>
      </w:r>
      <w:proofErr w:type="spellEnd"/>
      <w:r>
        <w:t xml:space="preserve">/ Der Satan </w:t>
      </w:r>
      <w:proofErr w:type="spellStart"/>
      <w:r>
        <w:t>helts</w:t>
      </w:r>
      <w:proofErr w:type="spellEnd"/>
      <w:r>
        <w:t xml:space="preserve"> </w:t>
      </w:r>
      <w:proofErr w:type="spellStart"/>
      <w:r>
        <w:t>nit</w:t>
      </w:r>
      <w:proofErr w:type="spellEnd"/>
      <w:r>
        <w:t xml:space="preserve"> mit unserm Herrn Jesu Christo/ Er </w:t>
      </w:r>
      <w:proofErr w:type="spellStart"/>
      <w:r>
        <w:t>samlet</w:t>
      </w:r>
      <w:proofErr w:type="spellEnd"/>
      <w:r>
        <w:t xml:space="preserve"> </w:t>
      </w:r>
      <w:proofErr w:type="spellStart"/>
      <w:r>
        <w:t>nit</w:t>
      </w:r>
      <w:proofErr w:type="spellEnd"/>
      <w:r>
        <w:t xml:space="preserve"> mit </w:t>
      </w:r>
      <w:proofErr w:type="spellStart"/>
      <w:r>
        <w:t>jm</w:t>
      </w:r>
      <w:proofErr w:type="spellEnd"/>
      <w:r>
        <w:t xml:space="preserve">/ </w:t>
      </w:r>
      <w:proofErr w:type="spellStart"/>
      <w:r>
        <w:t>darumb</w:t>
      </w:r>
      <w:proofErr w:type="spellEnd"/>
      <w:r>
        <w:t xml:space="preserve"> ist er wider </w:t>
      </w:r>
      <w:proofErr w:type="spellStart"/>
      <w:r>
        <w:t>jn</w:t>
      </w:r>
      <w:proofErr w:type="spellEnd"/>
      <w:r>
        <w:t xml:space="preserve">/ und </w:t>
      </w:r>
      <w:proofErr w:type="spellStart"/>
      <w:r>
        <w:t>zerstrewet</w:t>
      </w:r>
      <w:proofErr w:type="spellEnd"/>
      <w:r>
        <w:t xml:space="preserve">/ verderbet/ </w:t>
      </w:r>
      <w:proofErr w:type="spellStart"/>
      <w:r>
        <w:t>schendt</w:t>
      </w:r>
      <w:proofErr w:type="spellEnd"/>
      <w:r>
        <w:t xml:space="preserve"> und </w:t>
      </w:r>
      <w:proofErr w:type="spellStart"/>
      <w:r>
        <w:t>veriagt</w:t>
      </w:r>
      <w:proofErr w:type="spellEnd"/>
      <w:r>
        <w:t xml:space="preserve">/ wie er dann </w:t>
      </w:r>
      <w:proofErr w:type="spellStart"/>
      <w:r>
        <w:t>yetzund</w:t>
      </w:r>
      <w:proofErr w:type="spellEnd"/>
      <w:r>
        <w:t xml:space="preserve"> </w:t>
      </w:r>
      <w:proofErr w:type="spellStart"/>
      <w:r>
        <w:t>vil</w:t>
      </w:r>
      <w:proofErr w:type="spellEnd"/>
      <w:r>
        <w:t xml:space="preserve"> trefflicher </w:t>
      </w:r>
      <w:proofErr w:type="spellStart"/>
      <w:r>
        <w:t>Euangelischer</w:t>
      </w:r>
      <w:proofErr w:type="spellEnd"/>
      <w:r>
        <w:t xml:space="preserve"> Prediger </w:t>
      </w:r>
      <w:proofErr w:type="spellStart"/>
      <w:r>
        <w:t>teglich</w:t>
      </w:r>
      <w:proofErr w:type="spellEnd"/>
      <w:r>
        <w:t xml:space="preserve"> </w:t>
      </w:r>
      <w:proofErr w:type="spellStart"/>
      <w:r>
        <w:t>veriagt</w:t>
      </w:r>
      <w:proofErr w:type="spellEnd"/>
      <w:r>
        <w:t xml:space="preserve"> und </w:t>
      </w:r>
      <w:proofErr w:type="spellStart"/>
      <w:r>
        <w:t>zerstrewet</w:t>
      </w:r>
      <w:proofErr w:type="spellEnd"/>
      <w:r>
        <w:t xml:space="preserve">. Er ist auch nicht eins geringen </w:t>
      </w:r>
      <w:proofErr w:type="spellStart"/>
      <w:r>
        <w:t>gewalts</w:t>
      </w:r>
      <w:proofErr w:type="spellEnd"/>
      <w:r>
        <w:t xml:space="preserve">/ dann Christus nennet </w:t>
      </w:r>
      <w:proofErr w:type="spellStart"/>
      <w:r>
        <w:t>jn</w:t>
      </w:r>
      <w:proofErr w:type="spellEnd"/>
      <w:r>
        <w:t xml:space="preserve"> </w:t>
      </w:r>
      <w:proofErr w:type="spellStart"/>
      <w:r>
        <w:t>selbs</w:t>
      </w:r>
      <w:proofErr w:type="spellEnd"/>
      <w:r>
        <w:t xml:space="preserve"> ein Fürsten </w:t>
      </w:r>
      <w:proofErr w:type="spellStart"/>
      <w:r>
        <w:t>diser</w:t>
      </w:r>
      <w:proofErr w:type="spellEnd"/>
      <w:r>
        <w:t xml:space="preserve"> </w:t>
      </w:r>
      <w:proofErr w:type="spellStart"/>
      <w:r>
        <w:t>welt</w:t>
      </w:r>
      <w:proofErr w:type="spellEnd"/>
      <w:r>
        <w:t xml:space="preserve">/ hat derhalben so ein grossen gewaltigen </w:t>
      </w:r>
      <w:proofErr w:type="spellStart"/>
      <w:r>
        <w:t>anhang</w:t>
      </w:r>
      <w:proofErr w:type="spellEnd"/>
      <w:r>
        <w:t xml:space="preserve"> von </w:t>
      </w:r>
      <w:proofErr w:type="spellStart"/>
      <w:r>
        <w:t>geystlich</w:t>
      </w:r>
      <w:proofErr w:type="spellEnd"/>
      <w:r>
        <w:t xml:space="preserve"> </w:t>
      </w:r>
      <w:proofErr w:type="spellStart"/>
      <w:r>
        <w:t>genanten</w:t>
      </w:r>
      <w:proofErr w:type="spellEnd"/>
      <w:r>
        <w:t xml:space="preserve"> und weltlichen/ die </w:t>
      </w:r>
      <w:proofErr w:type="spellStart"/>
      <w:r>
        <w:t>jm</w:t>
      </w:r>
      <w:proofErr w:type="spellEnd"/>
      <w:r>
        <w:t xml:space="preserve"> alle </w:t>
      </w:r>
      <w:proofErr w:type="spellStart"/>
      <w:r>
        <w:t>helffen</w:t>
      </w:r>
      <w:proofErr w:type="spellEnd"/>
      <w:r>
        <w:t xml:space="preserve"> </w:t>
      </w:r>
      <w:proofErr w:type="spellStart"/>
      <w:r>
        <w:t>zerstrewen</w:t>
      </w:r>
      <w:proofErr w:type="spellEnd"/>
      <w:r>
        <w:t xml:space="preserve">/ </w:t>
      </w:r>
      <w:proofErr w:type="spellStart"/>
      <w:r>
        <w:t>lestern</w:t>
      </w:r>
      <w:proofErr w:type="spellEnd"/>
      <w:r>
        <w:t xml:space="preserve">/ und wider </w:t>
      </w:r>
      <w:proofErr w:type="spellStart"/>
      <w:r>
        <w:t>Got</w:t>
      </w:r>
      <w:proofErr w:type="spellEnd"/>
      <w:r>
        <w:t xml:space="preserve"> streben. </w:t>
      </w:r>
    </w:p>
    <w:p w14:paraId="71DC3243" w14:textId="77777777" w:rsidR="00A23DFA" w:rsidRDefault="00A23DFA" w:rsidP="00A23DFA">
      <w:pPr>
        <w:pStyle w:val="StandardWeb"/>
      </w:pPr>
      <w:r>
        <w:t xml:space="preserve">Das </w:t>
      </w:r>
      <w:proofErr w:type="spellStart"/>
      <w:r>
        <w:t>sol</w:t>
      </w:r>
      <w:proofErr w:type="spellEnd"/>
      <w:r>
        <w:t xml:space="preserve"> aber unser </w:t>
      </w:r>
      <w:proofErr w:type="spellStart"/>
      <w:r>
        <w:t>trost</w:t>
      </w:r>
      <w:proofErr w:type="spellEnd"/>
      <w:r>
        <w:t xml:space="preserve"> sein/ das </w:t>
      </w:r>
      <w:proofErr w:type="spellStart"/>
      <w:r>
        <w:t>diser</w:t>
      </w:r>
      <w:proofErr w:type="spellEnd"/>
      <w:r>
        <w:t xml:space="preserve"> </w:t>
      </w:r>
      <w:proofErr w:type="spellStart"/>
      <w:r>
        <w:t>bößwicht</w:t>
      </w:r>
      <w:proofErr w:type="spellEnd"/>
      <w:r>
        <w:t xml:space="preserve">/ wie gewaltig und </w:t>
      </w:r>
      <w:proofErr w:type="spellStart"/>
      <w:r>
        <w:t>mechtig</w:t>
      </w:r>
      <w:proofErr w:type="spellEnd"/>
      <w:r>
        <w:t xml:space="preserve"> er </w:t>
      </w:r>
      <w:proofErr w:type="spellStart"/>
      <w:r>
        <w:t>sunst</w:t>
      </w:r>
      <w:proofErr w:type="spellEnd"/>
      <w:r>
        <w:t xml:space="preserve"> ist/ doch wider uns nichts vermag/ darzu auch nit fermer vermag/ dann </w:t>
      </w:r>
      <w:proofErr w:type="spellStart"/>
      <w:r>
        <w:t>jm</w:t>
      </w:r>
      <w:proofErr w:type="spellEnd"/>
      <w:r>
        <w:t xml:space="preserve"> </w:t>
      </w:r>
      <w:proofErr w:type="spellStart"/>
      <w:r>
        <w:t>Got</w:t>
      </w:r>
      <w:proofErr w:type="spellEnd"/>
      <w:r>
        <w:t xml:space="preserve"> unser </w:t>
      </w:r>
      <w:proofErr w:type="spellStart"/>
      <w:r>
        <w:t>hymelischer</w:t>
      </w:r>
      <w:proofErr w:type="spellEnd"/>
      <w:r>
        <w:t xml:space="preserve"> </w:t>
      </w:r>
      <w:proofErr w:type="spellStart"/>
      <w:r>
        <w:t>vater</w:t>
      </w:r>
      <w:proofErr w:type="spellEnd"/>
      <w:r>
        <w:t xml:space="preserve"> </w:t>
      </w:r>
      <w:proofErr w:type="spellStart"/>
      <w:r>
        <w:t>verhengt</w:t>
      </w:r>
      <w:proofErr w:type="spellEnd"/>
      <w:r>
        <w:t xml:space="preserve">/ der </w:t>
      </w:r>
      <w:proofErr w:type="spellStart"/>
      <w:r>
        <w:t>helt</w:t>
      </w:r>
      <w:proofErr w:type="spellEnd"/>
      <w:r>
        <w:t xml:space="preserve"> </w:t>
      </w:r>
      <w:proofErr w:type="spellStart"/>
      <w:r>
        <w:t>uber</w:t>
      </w:r>
      <w:proofErr w:type="spellEnd"/>
      <w:r>
        <w:t xml:space="preserve"> uns/ der schützt und </w:t>
      </w:r>
      <w:proofErr w:type="spellStart"/>
      <w:r>
        <w:t>beschirmbt</w:t>
      </w:r>
      <w:proofErr w:type="spellEnd"/>
      <w:r>
        <w:t xml:space="preserve"> uns/ durch seine </w:t>
      </w:r>
      <w:proofErr w:type="spellStart"/>
      <w:r>
        <w:t>heylige</w:t>
      </w:r>
      <w:proofErr w:type="spellEnd"/>
      <w:r>
        <w:t xml:space="preserve"> liebe Engel/ wie dann der .</w:t>
      </w:r>
      <w:proofErr w:type="spellStart"/>
      <w:r>
        <w:t>xxxiiii</w:t>
      </w:r>
      <w:proofErr w:type="spellEnd"/>
      <w:r>
        <w:t xml:space="preserve">. Psalm anzeigt. Der Engel des Herren lagert sich </w:t>
      </w:r>
      <w:proofErr w:type="spellStart"/>
      <w:r>
        <w:t>umb</w:t>
      </w:r>
      <w:proofErr w:type="spellEnd"/>
      <w:r>
        <w:t xml:space="preserve"> die her, so </w:t>
      </w:r>
      <w:proofErr w:type="spellStart"/>
      <w:r>
        <w:t>Got</w:t>
      </w:r>
      <w:proofErr w:type="spellEnd"/>
      <w:r>
        <w:t xml:space="preserve"> </w:t>
      </w:r>
      <w:proofErr w:type="spellStart"/>
      <w:r>
        <w:t>förchten</w:t>
      </w:r>
      <w:proofErr w:type="spellEnd"/>
      <w:r>
        <w:t xml:space="preserve">/ und </w:t>
      </w:r>
      <w:proofErr w:type="spellStart"/>
      <w:r>
        <w:t>hilfft</w:t>
      </w:r>
      <w:proofErr w:type="spellEnd"/>
      <w:r>
        <w:t xml:space="preserve"> </w:t>
      </w:r>
      <w:proofErr w:type="spellStart"/>
      <w:r>
        <w:t>jnen</w:t>
      </w:r>
      <w:proofErr w:type="spellEnd"/>
      <w:r>
        <w:t xml:space="preserve"> </w:t>
      </w:r>
      <w:proofErr w:type="spellStart"/>
      <w:r>
        <w:t>auß</w:t>
      </w:r>
      <w:proofErr w:type="spellEnd"/>
      <w:r>
        <w:t xml:space="preserve">. Des gleichen der .xci. Psalm/ Er hat seinen Engeln </w:t>
      </w:r>
      <w:proofErr w:type="spellStart"/>
      <w:r>
        <w:t>befolhen</w:t>
      </w:r>
      <w:proofErr w:type="spellEnd"/>
      <w:r>
        <w:t xml:space="preserve"> </w:t>
      </w:r>
      <w:proofErr w:type="spellStart"/>
      <w:r>
        <w:t>uber</w:t>
      </w:r>
      <w:proofErr w:type="spellEnd"/>
      <w:r>
        <w:t xml:space="preserve"> dir/ das sie dich behüten </w:t>
      </w:r>
      <w:proofErr w:type="spellStart"/>
      <w:r>
        <w:t>auff</w:t>
      </w:r>
      <w:proofErr w:type="spellEnd"/>
      <w:r>
        <w:t xml:space="preserve"> allen deinen wegen rc. </w:t>
      </w:r>
      <w:proofErr w:type="spellStart"/>
      <w:r>
        <w:t>Darumb</w:t>
      </w:r>
      <w:proofErr w:type="spellEnd"/>
      <w:r>
        <w:t xml:space="preserve"> müssen wir beten mit dem </w:t>
      </w:r>
      <w:proofErr w:type="spellStart"/>
      <w:r>
        <w:t>heyligen</w:t>
      </w:r>
      <w:proofErr w:type="spellEnd"/>
      <w:r>
        <w:t xml:space="preserve"> Paulo/ </w:t>
      </w:r>
      <w:proofErr w:type="spellStart"/>
      <w:r>
        <w:t>zun</w:t>
      </w:r>
      <w:proofErr w:type="spellEnd"/>
      <w:r>
        <w:t xml:space="preserve"> Römern am .xvi. das der </w:t>
      </w:r>
      <w:proofErr w:type="spellStart"/>
      <w:r>
        <w:t>Got</w:t>
      </w:r>
      <w:proofErr w:type="spellEnd"/>
      <w:r>
        <w:t xml:space="preserve"> des </w:t>
      </w:r>
      <w:proofErr w:type="spellStart"/>
      <w:r>
        <w:t>frids</w:t>
      </w:r>
      <w:proofErr w:type="spellEnd"/>
      <w:r>
        <w:t xml:space="preserve">/ </w:t>
      </w:r>
      <w:proofErr w:type="spellStart"/>
      <w:r>
        <w:t>zutrette</w:t>
      </w:r>
      <w:proofErr w:type="spellEnd"/>
      <w:r>
        <w:t xml:space="preserve">/ dem </w:t>
      </w:r>
      <w:proofErr w:type="spellStart"/>
      <w:r>
        <w:t>Sathan</w:t>
      </w:r>
      <w:proofErr w:type="spellEnd"/>
      <w:r>
        <w:t xml:space="preserve"> unter unser </w:t>
      </w:r>
      <w:proofErr w:type="spellStart"/>
      <w:r>
        <w:t>füß</w:t>
      </w:r>
      <w:proofErr w:type="spellEnd"/>
      <w:r>
        <w:t xml:space="preserve"> in </w:t>
      </w:r>
      <w:proofErr w:type="spellStart"/>
      <w:r>
        <w:t>kurtzem</w:t>
      </w:r>
      <w:proofErr w:type="spellEnd"/>
      <w:r>
        <w:t xml:space="preserve">/ Amen. Dann wenn </w:t>
      </w:r>
      <w:proofErr w:type="spellStart"/>
      <w:r>
        <w:t>Got</w:t>
      </w:r>
      <w:proofErr w:type="spellEnd"/>
      <w:r>
        <w:t xml:space="preserve"> nicht durch seine </w:t>
      </w:r>
      <w:proofErr w:type="spellStart"/>
      <w:r>
        <w:t>heylige</w:t>
      </w:r>
      <w:proofErr w:type="spellEnd"/>
      <w:r>
        <w:t xml:space="preserve"> Engel uns </w:t>
      </w:r>
      <w:proofErr w:type="spellStart"/>
      <w:r>
        <w:t>behüttet</w:t>
      </w:r>
      <w:proofErr w:type="spellEnd"/>
      <w:r>
        <w:t xml:space="preserve">/ es </w:t>
      </w:r>
      <w:proofErr w:type="spellStart"/>
      <w:r>
        <w:t>het</w:t>
      </w:r>
      <w:proofErr w:type="spellEnd"/>
      <w:r>
        <w:t xml:space="preserve"> uns der </w:t>
      </w:r>
      <w:proofErr w:type="spellStart"/>
      <w:r>
        <w:t>teüffel</w:t>
      </w:r>
      <w:proofErr w:type="spellEnd"/>
      <w:r>
        <w:t xml:space="preserve"> </w:t>
      </w:r>
      <w:proofErr w:type="spellStart"/>
      <w:r>
        <w:t>lengst</w:t>
      </w:r>
      <w:proofErr w:type="spellEnd"/>
      <w:r>
        <w:t xml:space="preserve"> erwürget/ oder die </w:t>
      </w:r>
      <w:proofErr w:type="spellStart"/>
      <w:r>
        <w:t>Gotlosen</w:t>
      </w:r>
      <w:proofErr w:type="spellEnd"/>
      <w:r>
        <w:t xml:space="preserve"> mit den </w:t>
      </w:r>
      <w:proofErr w:type="spellStart"/>
      <w:r>
        <w:t>zenen</w:t>
      </w:r>
      <w:proofErr w:type="spellEnd"/>
      <w:r>
        <w:t xml:space="preserve"> </w:t>
      </w:r>
      <w:proofErr w:type="spellStart"/>
      <w:r>
        <w:t>zurrissen</w:t>
      </w:r>
      <w:proofErr w:type="spellEnd"/>
      <w:r>
        <w:t xml:space="preserve"> Dann sie sperren </w:t>
      </w:r>
      <w:proofErr w:type="spellStart"/>
      <w:r>
        <w:t>jren</w:t>
      </w:r>
      <w:proofErr w:type="spellEnd"/>
      <w:r>
        <w:t xml:space="preserve"> </w:t>
      </w:r>
      <w:proofErr w:type="spellStart"/>
      <w:r>
        <w:t>rachen</w:t>
      </w:r>
      <w:proofErr w:type="spellEnd"/>
      <w:r>
        <w:t xml:space="preserve"> </w:t>
      </w:r>
      <w:proofErr w:type="spellStart"/>
      <w:r>
        <w:t>weyt</w:t>
      </w:r>
      <w:proofErr w:type="spellEnd"/>
      <w:r>
        <w:t xml:space="preserve"> </w:t>
      </w:r>
      <w:proofErr w:type="spellStart"/>
      <w:r>
        <w:t>auff</w:t>
      </w:r>
      <w:proofErr w:type="spellEnd"/>
      <w:r>
        <w:t>/ wie der .</w:t>
      </w:r>
      <w:proofErr w:type="spellStart"/>
      <w:r>
        <w:t>cxxiiii</w:t>
      </w:r>
      <w:proofErr w:type="spellEnd"/>
      <w:r>
        <w:t xml:space="preserve">. Psalm von </w:t>
      </w:r>
      <w:proofErr w:type="spellStart"/>
      <w:r>
        <w:t>jnen</w:t>
      </w:r>
      <w:proofErr w:type="spellEnd"/>
      <w:r>
        <w:t xml:space="preserve"> sagt/ Und sie </w:t>
      </w:r>
      <w:proofErr w:type="spellStart"/>
      <w:r>
        <w:t>nemens</w:t>
      </w:r>
      <w:proofErr w:type="spellEnd"/>
      <w:r>
        <w:t xml:space="preserve"> </w:t>
      </w:r>
      <w:proofErr w:type="spellStart"/>
      <w:r>
        <w:t>jnen</w:t>
      </w:r>
      <w:proofErr w:type="spellEnd"/>
      <w:r>
        <w:t xml:space="preserve"> grausam für/ wie sie mit uns </w:t>
      </w:r>
      <w:proofErr w:type="spellStart"/>
      <w:r>
        <w:t>umb</w:t>
      </w:r>
      <w:proofErr w:type="spellEnd"/>
      <w:r>
        <w:t xml:space="preserve"> wöllen </w:t>
      </w:r>
      <w:proofErr w:type="spellStart"/>
      <w:r>
        <w:t>geen</w:t>
      </w:r>
      <w:proofErr w:type="spellEnd"/>
      <w:r>
        <w:t xml:space="preserve">/ der Satan scheint </w:t>
      </w:r>
      <w:proofErr w:type="spellStart"/>
      <w:r>
        <w:t>jnen</w:t>
      </w:r>
      <w:proofErr w:type="spellEnd"/>
      <w:r>
        <w:t xml:space="preserve"> </w:t>
      </w:r>
      <w:proofErr w:type="spellStart"/>
      <w:r>
        <w:t>zun</w:t>
      </w:r>
      <w:proofErr w:type="spellEnd"/>
      <w:r>
        <w:t xml:space="preserve"> </w:t>
      </w:r>
      <w:proofErr w:type="spellStart"/>
      <w:r>
        <w:t>augen</w:t>
      </w:r>
      <w:proofErr w:type="spellEnd"/>
      <w:r>
        <w:t xml:space="preserve"> </w:t>
      </w:r>
      <w:proofErr w:type="spellStart"/>
      <w:r>
        <w:t>herauß</w:t>
      </w:r>
      <w:proofErr w:type="spellEnd"/>
      <w:r>
        <w:t xml:space="preserve">/ aber die lieben Engel beschirmen uns/ das wissen wir/ und </w:t>
      </w:r>
      <w:proofErr w:type="spellStart"/>
      <w:r>
        <w:t>erfarens</w:t>
      </w:r>
      <w:proofErr w:type="spellEnd"/>
      <w:r>
        <w:t xml:space="preserve"> auch </w:t>
      </w:r>
      <w:proofErr w:type="spellStart"/>
      <w:r>
        <w:t>wol</w:t>
      </w:r>
      <w:proofErr w:type="spellEnd"/>
      <w:r>
        <w:t xml:space="preserve">/ und des trösten wir uns auch/ und lassen den </w:t>
      </w:r>
      <w:proofErr w:type="spellStart"/>
      <w:r>
        <w:t>Teüffel</w:t>
      </w:r>
      <w:proofErr w:type="spellEnd"/>
      <w:r>
        <w:t xml:space="preserve"> und die seinen die </w:t>
      </w:r>
      <w:proofErr w:type="spellStart"/>
      <w:r>
        <w:t>zeen</w:t>
      </w:r>
      <w:proofErr w:type="spellEnd"/>
      <w:r>
        <w:t xml:space="preserve"> </w:t>
      </w:r>
      <w:proofErr w:type="spellStart"/>
      <w:r>
        <w:t>plecken</w:t>
      </w:r>
      <w:proofErr w:type="spellEnd"/>
      <w:r>
        <w:t xml:space="preserve">/ toben und wüten </w:t>
      </w:r>
      <w:proofErr w:type="spellStart"/>
      <w:r>
        <w:t>biß</w:t>
      </w:r>
      <w:proofErr w:type="spellEnd"/>
      <w:r>
        <w:t xml:space="preserve"> sie müde werden. </w:t>
      </w:r>
    </w:p>
    <w:p w14:paraId="27813931" w14:textId="77777777" w:rsidR="00A23DFA" w:rsidRDefault="00A23DFA" w:rsidP="00A23DFA">
      <w:pPr>
        <w:pStyle w:val="StandardWeb"/>
      </w:pPr>
      <w:r>
        <w:t xml:space="preserve">Weyl dann der </w:t>
      </w:r>
      <w:proofErr w:type="spellStart"/>
      <w:r>
        <w:t>Teuffel</w:t>
      </w:r>
      <w:proofErr w:type="spellEnd"/>
      <w:r>
        <w:t xml:space="preserve"> also ein </w:t>
      </w:r>
      <w:proofErr w:type="spellStart"/>
      <w:r>
        <w:t>gifftiger</w:t>
      </w:r>
      <w:proofErr w:type="spellEnd"/>
      <w:r>
        <w:t xml:space="preserve"> / </w:t>
      </w:r>
      <w:proofErr w:type="spellStart"/>
      <w:r>
        <w:t>schedlicher</w:t>
      </w:r>
      <w:proofErr w:type="spellEnd"/>
      <w:r>
        <w:t xml:space="preserve">/ verlogner/ mörderischer </w:t>
      </w:r>
      <w:proofErr w:type="spellStart"/>
      <w:r>
        <w:t>geyst</w:t>
      </w:r>
      <w:proofErr w:type="spellEnd"/>
      <w:r>
        <w:t xml:space="preserve"> ist so </w:t>
      </w:r>
      <w:proofErr w:type="spellStart"/>
      <w:r>
        <w:t>vermanet</w:t>
      </w:r>
      <w:proofErr w:type="spellEnd"/>
      <w:r>
        <w:t xml:space="preserve"> uns die </w:t>
      </w:r>
      <w:proofErr w:type="spellStart"/>
      <w:r>
        <w:t>heylig</w:t>
      </w:r>
      <w:proofErr w:type="spellEnd"/>
      <w:r>
        <w:t xml:space="preserve"> </w:t>
      </w:r>
      <w:proofErr w:type="spellStart"/>
      <w:r>
        <w:t>schrifft</w:t>
      </w:r>
      <w:proofErr w:type="spellEnd"/>
      <w:r>
        <w:t xml:space="preserve">/ das wir </w:t>
      </w:r>
      <w:proofErr w:type="spellStart"/>
      <w:r>
        <w:t>jm</w:t>
      </w:r>
      <w:proofErr w:type="spellEnd"/>
      <w:r>
        <w:t xml:space="preserve"> </w:t>
      </w:r>
      <w:proofErr w:type="spellStart"/>
      <w:r>
        <w:t>widersteen</w:t>
      </w:r>
      <w:proofErr w:type="spellEnd"/>
      <w:r>
        <w:t xml:space="preserve"> sollen/ und in sein </w:t>
      </w:r>
      <w:proofErr w:type="spellStart"/>
      <w:r>
        <w:t>lust</w:t>
      </w:r>
      <w:proofErr w:type="spellEnd"/>
      <w:r>
        <w:t xml:space="preserve">/ </w:t>
      </w:r>
      <w:proofErr w:type="spellStart"/>
      <w:r>
        <w:t>gespenst</w:t>
      </w:r>
      <w:proofErr w:type="spellEnd"/>
      <w:r>
        <w:t xml:space="preserve">/ </w:t>
      </w:r>
      <w:proofErr w:type="spellStart"/>
      <w:r>
        <w:t>anfechtung</w:t>
      </w:r>
      <w:proofErr w:type="spellEnd"/>
      <w:r>
        <w:t xml:space="preserve"> und </w:t>
      </w:r>
      <w:proofErr w:type="spellStart"/>
      <w:r>
        <w:t>versucken</w:t>
      </w:r>
      <w:proofErr w:type="spellEnd"/>
      <w:r>
        <w:t xml:space="preserve"> </w:t>
      </w:r>
      <w:proofErr w:type="spellStart"/>
      <w:r>
        <w:t>nit</w:t>
      </w:r>
      <w:proofErr w:type="spellEnd"/>
      <w:r>
        <w:t xml:space="preserve"> </w:t>
      </w:r>
      <w:proofErr w:type="spellStart"/>
      <w:r>
        <w:t>verwilligen</w:t>
      </w:r>
      <w:proofErr w:type="spellEnd"/>
      <w:r>
        <w:t xml:space="preserve">/ wie man </w:t>
      </w:r>
      <w:proofErr w:type="spellStart"/>
      <w:r>
        <w:t>jm</w:t>
      </w:r>
      <w:proofErr w:type="spellEnd"/>
      <w:r>
        <w:t xml:space="preserve"> aber </w:t>
      </w:r>
      <w:proofErr w:type="spellStart"/>
      <w:r>
        <w:t>widersteen</w:t>
      </w:r>
      <w:proofErr w:type="spellEnd"/>
      <w:r>
        <w:t xml:space="preserve"> möge/ das </w:t>
      </w:r>
      <w:proofErr w:type="spellStart"/>
      <w:r>
        <w:t>leret</w:t>
      </w:r>
      <w:proofErr w:type="spellEnd"/>
      <w:r>
        <w:t xml:space="preserve"> Sanct Peter/ so er spricht/ Seyd </w:t>
      </w:r>
      <w:proofErr w:type="spellStart"/>
      <w:r>
        <w:t>nüchter</w:t>
      </w:r>
      <w:proofErr w:type="spellEnd"/>
      <w:r>
        <w:t xml:space="preserve"> und wachet/ dann </w:t>
      </w:r>
      <w:proofErr w:type="spellStart"/>
      <w:r>
        <w:t>ewer</w:t>
      </w:r>
      <w:proofErr w:type="spellEnd"/>
      <w:r>
        <w:t xml:space="preserve"> </w:t>
      </w:r>
      <w:proofErr w:type="spellStart"/>
      <w:r>
        <w:t>widersacher</w:t>
      </w:r>
      <w:proofErr w:type="spellEnd"/>
      <w:r>
        <w:t xml:space="preserve"> der </w:t>
      </w:r>
      <w:proofErr w:type="spellStart"/>
      <w:r>
        <w:t>Teüffel</w:t>
      </w:r>
      <w:proofErr w:type="spellEnd"/>
      <w:r>
        <w:t xml:space="preserve">/ </w:t>
      </w:r>
      <w:proofErr w:type="spellStart"/>
      <w:r>
        <w:t>geet</w:t>
      </w:r>
      <w:proofErr w:type="spellEnd"/>
      <w:r>
        <w:t xml:space="preserve"> </w:t>
      </w:r>
      <w:proofErr w:type="spellStart"/>
      <w:r>
        <w:t>umbher</w:t>
      </w:r>
      <w:proofErr w:type="spellEnd"/>
      <w:r>
        <w:t xml:space="preserve">/ wie ein brüllender </w:t>
      </w:r>
      <w:proofErr w:type="spellStart"/>
      <w:r>
        <w:t>löwe</w:t>
      </w:r>
      <w:proofErr w:type="spellEnd"/>
      <w:r>
        <w:t xml:space="preserve">/ und sucht wen er </w:t>
      </w:r>
      <w:proofErr w:type="spellStart"/>
      <w:r>
        <w:t>verschlinde</w:t>
      </w:r>
      <w:proofErr w:type="spellEnd"/>
      <w:r>
        <w:t xml:space="preserve">/ Dem </w:t>
      </w:r>
      <w:proofErr w:type="spellStart"/>
      <w:r>
        <w:t>widersteet</w:t>
      </w:r>
      <w:proofErr w:type="spellEnd"/>
      <w:r>
        <w:t xml:space="preserve"> feste im glauben. Er spricht nicht lasset euch Messen für den </w:t>
      </w:r>
      <w:proofErr w:type="spellStart"/>
      <w:r>
        <w:t>Teüffel</w:t>
      </w:r>
      <w:proofErr w:type="spellEnd"/>
      <w:r>
        <w:t xml:space="preserve"> und sein </w:t>
      </w:r>
      <w:proofErr w:type="spellStart"/>
      <w:r>
        <w:t>gespenst</w:t>
      </w:r>
      <w:proofErr w:type="spellEnd"/>
      <w:r>
        <w:t xml:space="preserve"> lesen/ oder besprengt euch mit </w:t>
      </w:r>
      <w:proofErr w:type="spellStart"/>
      <w:r>
        <w:t>weichwasser</w:t>
      </w:r>
      <w:proofErr w:type="spellEnd"/>
      <w:r>
        <w:t xml:space="preserve">/ oder zündet </w:t>
      </w:r>
      <w:proofErr w:type="spellStart"/>
      <w:r>
        <w:t>jn</w:t>
      </w:r>
      <w:proofErr w:type="spellEnd"/>
      <w:r>
        <w:t xml:space="preserve"> ein </w:t>
      </w:r>
      <w:proofErr w:type="spellStart"/>
      <w:r>
        <w:t>geweichts</w:t>
      </w:r>
      <w:proofErr w:type="spellEnd"/>
      <w:r>
        <w:t xml:space="preserve"> </w:t>
      </w:r>
      <w:proofErr w:type="spellStart"/>
      <w:r>
        <w:t>liecht</w:t>
      </w:r>
      <w:proofErr w:type="spellEnd"/>
      <w:r>
        <w:t xml:space="preserve"> an/ oder </w:t>
      </w:r>
      <w:proofErr w:type="spellStart"/>
      <w:r>
        <w:t>hencket</w:t>
      </w:r>
      <w:proofErr w:type="spellEnd"/>
      <w:r>
        <w:t xml:space="preserve"> Sanct Johannes </w:t>
      </w:r>
      <w:proofErr w:type="spellStart"/>
      <w:r>
        <w:t>Euangleium</w:t>
      </w:r>
      <w:proofErr w:type="spellEnd"/>
      <w:r>
        <w:t xml:space="preserve"> an hals/ wie die Papisten </w:t>
      </w:r>
      <w:proofErr w:type="spellStart"/>
      <w:r>
        <w:t>leren</w:t>
      </w:r>
      <w:proofErr w:type="spellEnd"/>
      <w:r>
        <w:t xml:space="preserve"> und predigen/ </w:t>
      </w:r>
      <w:proofErr w:type="spellStart"/>
      <w:r>
        <w:t>sunder</w:t>
      </w:r>
      <w:proofErr w:type="spellEnd"/>
      <w:r>
        <w:t xml:space="preserve"> </w:t>
      </w:r>
      <w:proofErr w:type="spellStart"/>
      <w:r>
        <w:t>widersteet</w:t>
      </w:r>
      <w:proofErr w:type="spellEnd"/>
      <w:r>
        <w:t xml:space="preserve"> </w:t>
      </w:r>
      <w:proofErr w:type="spellStart"/>
      <w:r>
        <w:t>jm</w:t>
      </w:r>
      <w:proofErr w:type="spellEnd"/>
      <w:r>
        <w:t xml:space="preserve"> feste im glauben. Der glauben muß thun/ und </w:t>
      </w:r>
      <w:proofErr w:type="spellStart"/>
      <w:r>
        <w:t>nit</w:t>
      </w:r>
      <w:proofErr w:type="spellEnd"/>
      <w:r>
        <w:t xml:space="preserve"> der </w:t>
      </w:r>
      <w:proofErr w:type="spellStart"/>
      <w:r>
        <w:t>weichprun</w:t>
      </w:r>
      <w:proofErr w:type="spellEnd"/>
      <w:r>
        <w:t xml:space="preserve">/ Der glauben und </w:t>
      </w:r>
      <w:proofErr w:type="spellStart"/>
      <w:r>
        <w:t>vertrasen</w:t>
      </w:r>
      <w:proofErr w:type="spellEnd"/>
      <w:r>
        <w:t xml:space="preserve"> an </w:t>
      </w:r>
      <w:proofErr w:type="spellStart"/>
      <w:r>
        <w:t>Got</w:t>
      </w:r>
      <w:proofErr w:type="spellEnd"/>
      <w:r>
        <w:t xml:space="preserve"> durch Jesum Christum/ wie auch Sanct Paulus </w:t>
      </w:r>
      <w:proofErr w:type="spellStart"/>
      <w:r>
        <w:t>zun</w:t>
      </w:r>
      <w:proofErr w:type="spellEnd"/>
      <w:r>
        <w:t xml:space="preserve"> Ephesern am .</w:t>
      </w:r>
      <w:proofErr w:type="spellStart"/>
      <w:r>
        <w:t>vj</w:t>
      </w:r>
      <w:proofErr w:type="spellEnd"/>
      <w:r>
        <w:t xml:space="preserve">. </w:t>
      </w:r>
      <w:proofErr w:type="spellStart"/>
      <w:r>
        <w:t>leret</w:t>
      </w:r>
      <w:proofErr w:type="spellEnd"/>
      <w:r>
        <w:t xml:space="preserve">/ Seyd </w:t>
      </w:r>
      <w:proofErr w:type="spellStart"/>
      <w:r>
        <w:t>umbgürt</w:t>
      </w:r>
      <w:proofErr w:type="spellEnd"/>
      <w:r>
        <w:t xml:space="preserve"> und angelegt mit den </w:t>
      </w:r>
      <w:proofErr w:type="spellStart"/>
      <w:r>
        <w:t>waffen</w:t>
      </w:r>
      <w:proofErr w:type="spellEnd"/>
      <w:r>
        <w:t xml:space="preserve"> Gottes/ Gleich als </w:t>
      </w:r>
      <w:proofErr w:type="spellStart"/>
      <w:r>
        <w:t>sprech</w:t>
      </w:r>
      <w:proofErr w:type="spellEnd"/>
      <w:r>
        <w:t xml:space="preserve"> er/ </w:t>
      </w:r>
      <w:proofErr w:type="spellStart"/>
      <w:r>
        <w:t>Ir</w:t>
      </w:r>
      <w:proofErr w:type="spellEnd"/>
      <w:r>
        <w:t xml:space="preserve"> habt ein gewaltigen </w:t>
      </w:r>
      <w:proofErr w:type="spellStart"/>
      <w:r>
        <w:t>feindt</w:t>
      </w:r>
      <w:proofErr w:type="spellEnd"/>
      <w:r>
        <w:t xml:space="preserve">/ der sich mit </w:t>
      </w:r>
      <w:proofErr w:type="spellStart"/>
      <w:r>
        <w:t>kainem</w:t>
      </w:r>
      <w:proofErr w:type="spellEnd"/>
      <w:r>
        <w:t xml:space="preserve"> </w:t>
      </w:r>
      <w:proofErr w:type="spellStart"/>
      <w:r>
        <w:t>leyblichen</w:t>
      </w:r>
      <w:proofErr w:type="spellEnd"/>
      <w:r>
        <w:t xml:space="preserve"> </w:t>
      </w:r>
      <w:proofErr w:type="spellStart"/>
      <w:r>
        <w:t>waffen</w:t>
      </w:r>
      <w:proofErr w:type="spellEnd"/>
      <w:r>
        <w:t xml:space="preserve"> </w:t>
      </w:r>
      <w:proofErr w:type="spellStart"/>
      <w:r>
        <w:t>leßt</w:t>
      </w:r>
      <w:proofErr w:type="spellEnd"/>
      <w:r>
        <w:t xml:space="preserve"> </w:t>
      </w:r>
      <w:proofErr w:type="spellStart"/>
      <w:r>
        <w:t>schlahen</w:t>
      </w:r>
      <w:proofErr w:type="spellEnd"/>
      <w:r>
        <w:t xml:space="preserve"> und </w:t>
      </w:r>
      <w:proofErr w:type="spellStart"/>
      <w:r>
        <w:t>vertreyben</w:t>
      </w:r>
      <w:proofErr w:type="spellEnd"/>
      <w:r>
        <w:t xml:space="preserve">/ </w:t>
      </w:r>
      <w:proofErr w:type="spellStart"/>
      <w:r>
        <w:t>Darumb</w:t>
      </w:r>
      <w:proofErr w:type="spellEnd"/>
      <w:r>
        <w:t xml:space="preserve"> </w:t>
      </w:r>
      <w:proofErr w:type="spellStart"/>
      <w:r>
        <w:t>müst</w:t>
      </w:r>
      <w:proofErr w:type="spellEnd"/>
      <w:r>
        <w:t xml:space="preserve"> </w:t>
      </w:r>
      <w:proofErr w:type="spellStart"/>
      <w:r>
        <w:t>jr</w:t>
      </w:r>
      <w:proofErr w:type="spellEnd"/>
      <w:r>
        <w:t xml:space="preserve"> Gottes </w:t>
      </w:r>
      <w:proofErr w:type="spellStart"/>
      <w:r>
        <w:t>harnisch</w:t>
      </w:r>
      <w:proofErr w:type="spellEnd"/>
      <w:r>
        <w:t xml:space="preserve"> und </w:t>
      </w:r>
      <w:proofErr w:type="spellStart"/>
      <w:r>
        <w:t>waffen</w:t>
      </w:r>
      <w:proofErr w:type="spellEnd"/>
      <w:r>
        <w:t xml:space="preserve"> </w:t>
      </w:r>
      <w:proofErr w:type="spellStart"/>
      <w:r>
        <w:t>ergreyffen</w:t>
      </w:r>
      <w:proofErr w:type="spellEnd"/>
      <w:r>
        <w:t xml:space="preserve">. Zum ersten/ Seyd </w:t>
      </w:r>
      <w:proofErr w:type="spellStart"/>
      <w:r>
        <w:t>umbgürtet</w:t>
      </w:r>
      <w:proofErr w:type="spellEnd"/>
      <w:r>
        <w:t xml:space="preserve"> </w:t>
      </w:r>
      <w:proofErr w:type="spellStart"/>
      <w:r>
        <w:t>umb</w:t>
      </w:r>
      <w:proofErr w:type="spellEnd"/>
      <w:r>
        <w:t xml:space="preserve"> </w:t>
      </w:r>
      <w:proofErr w:type="spellStart"/>
      <w:r>
        <w:t>ewre</w:t>
      </w:r>
      <w:proofErr w:type="spellEnd"/>
      <w:r>
        <w:t xml:space="preserve"> Lenden mit der </w:t>
      </w:r>
      <w:proofErr w:type="spellStart"/>
      <w:r>
        <w:t>warheyt</w:t>
      </w:r>
      <w:proofErr w:type="spellEnd"/>
      <w:r>
        <w:t xml:space="preserve">. Zum andern angezogen mit dem krebs der </w:t>
      </w:r>
      <w:proofErr w:type="spellStart"/>
      <w:r>
        <w:t>gerechtigkeyt</w:t>
      </w:r>
      <w:proofErr w:type="spellEnd"/>
      <w:r>
        <w:t xml:space="preserve">. Zum dritten/ </w:t>
      </w:r>
      <w:proofErr w:type="spellStart"/>
      <w:r>
        <w:t>gestiffelt</w:t>
      </w:r>
      <w:proofErr w:type="spellEnd"/>
      <w:r>
        <w:t xml:space="preserve"> an </w:t>
      </w:r>
      <w:proofErr w:type="spellStart"/>
      <w:r>
        <w:t>füssen</w:t>
      </w:r>
      <w:proofErr w:type="spellEnd"/>
      <w:r>
        <w:t xml:space="preserve"> mit dem </w:t>
      </w:r>
      <w:proofErr w:type="spellStart"/>
      <w:r>
        <w:t>Euangelio</w:t>
      </w:r>
      <w:proofErr w:type="spellEnd"/>
      <w:r>
        <w:t xml:space="preserve"> des </w:t>
      </w:r>
      <w:proofErr w:type="spellStart"/>
      <w:r>
        <w:t>frids</w:t>
      </w:r>
      <w:proofErr w:type="spellEnd"/>
      <w:r>
        <w:t xml:space="preserve">. Zum </w:t>
      </w:r>
      <w:proofErr w:type="spellStart"/>
      <w:r>
        <w:t>vierden</w:t>
      </w:r>
      <w:proofErr w:type="spellEnd"/>
      <w:r>
        <w:t xml:space="preserve">/ so </w:t>
      </w:r>
      <w:proofErr w:type="spellStart"/>
      <w:r>
        <w:t>ergreyffend</w:t>
      </w:r>
      <w:proofErr w:type="spellEnd"/>
      <w:r>
        <w:t xml:space="preserve"> vor allen dingen den schilt des </w:t>
      </w:r>
      <w:proofErr w:type="spellStart"/>
      <w:r>
        <w:t>glaubens</w:t>
      </w:r>
      <w:proofErr w:type="spellEnd"/>
      <w:r>
        <w:t xml:space="preserve">/ mit welchem </w:t>
      </w:r>
      <w:proofErr w:type="spellStart"/>
      <w:r>
        <w:t>jr</w:t>
      </w:r>
      <w:proofErr w:type="spellEnd"/>
      <w:r>
        <w:t xml:space="preserve"> </w:t>
      </w:r>
      <w:proofErr w:type="spellStart"/>
      <w:r>
        <w:t>außleschen</w:t>
      </w:r>
      <w:proofErr w:type="spellEnd"/>
      <w:r>
        <w:t xml:space="preserve"> kund alle </w:t>
      </w:r>
      <w:proofErr w:type="spellStart"/>
      <w:r>
        <w:t>feürige</w:t>
      </w:r>
      <w:proofErr w:type="spellEnd"/>
      <w:r>
        <w:t xml:space="preserve"> </w:t>
      </w:r>
      <w:proofErr w:type="spellStart"/>
      <w:r>
        <w:t>pfeyle</w:t>
      </w:r>
      <w:proofErr w:type="spellEnd"/>
      <w:r>
        <w:t xml:space="preserve"> des </w:t>
      </w:r>
      <w:proofErr w:type="spellStart"/>
      <w:r>
        <w:t>bößwichts</w:t>
      </w:r>
      <w:proofErr w:type="spellEnd"/>
      <w:r>
        <w:t xml:space="preserve">. Zum </w:t>
      </w:r>
      <w:proofErr w:type="spellStart"/>
      <w:r>
        <w:t>fünfften</w:t>
      </w:r>
      <w:proofErr w:type="spellEnd"/>
      <w:r>
        <w:t xml:space="preserve">/ </w:t>
      </w:r>
      <w:proofErr w:type="spellStart"/>
      <w:r>
        <w:t>nembt</w:t>
      </w:r>
      <w:proofErr w:type="spellEnd"/>
      <w:r>
        <w:t xml:space="preserve"> den </w:t>
      </w:r>
      <w:proofErr w:type="spellStart"/>
      <w:r>
        <w:t>helm</w:t>
      </w:r>
      <w:proofErr w:type="spellEnd"/>
      <w:r>
        <w:t xml:space="preserve"> des </w:t>
      </w:r>
      <w:proofErr w:type="spellStart"/>
      <w:r>
        <w:t>heyls</w:t>
      </w:r>
      <w:proofErr w:type="spellEnd"/>
      <w:r>
        <w:t xml:space="preserve">. Zum sechsten/ das </w:t>
      </w:r>
      <w:proofErr w:type="spellStart"/>
      <w:r>
        <w:t>schwerdt</w:t>
      </w:r>
      <w:proofErr w:type="spellEnd"/>
      <w:r>
        <w:t xml:space="preserve"> des </w:t>
      </w:r>
      <w:proofErr w:type="spellStart"/>
      <w:r>
        <w:t>geysts</w:t>
      </w:r>
      <w:proofErr w:type="spellEnd"/>
      <w:r>
        <w:t xml:space="preserve">/ </w:t>
      </w:r>
      <w:proofErr w:type="spellStart"/>
      <w:r>
        <w:t>welchs</w:t>
      </w:r>
      <w:proofErr w:type="spellEnd"/>
      <w:r>
        <w:t xml:space="preserve"> ist das </w:t>
      </w:r>
      <w:proofErr w:type="spellStart"/>
      <w:r>
        <w:t>wort</w:t>
      </w:r>
      <w:proofErr w:type="spellEnd"/>
      <w:r>
        <w:t xml:space="preserve"> Gottes. Zum </w:t>
      </w:r>
      <w:proofErr w:type="spellStart"/>
      <w:r>
        <w:t>sibenden</w:t>
      </w:r>
      <w:proofErr w:type="spellEnd"/>
      <w:r>
        <w:t xml:space="preserve">/ betet stets in allem </w:t>
      </w:r>
      <w:proofErr w:type="spellStart"/>
      <w:r>
        <w:t>anligen</w:t>
      </w:r>
      <w:proofErr w:type="spellEnd"/>
      <w:r>
        <w:t xml:space="preserve">. Mit </w:t>
      </w:r>
      <w:proofErr w:type="spellStart"/>
      <w:r>
        <w:t>disen</w:t>
      </w:r>
      <w:proofErr w:type="spellEnd"/>
      <w:r>
        <w:t xml:space="preserve"> </w:t>
      </w:r>
      <w:proofErr w:type="spellStart"/>
      <w:r>
        <w:t>siben</w:t>
      </w:r>
      <w:proofErr w:type="spellEnd"/>
      <w:r>
        <w:t xml:space="preserve"> </w:t>
      </w:r>
      <w:proofErr w:type="spellStart"/>
      <w:r>
        <w:t>waffen</w:t>
      </w:r>
      <w:proofErr w:type="spellEnd"/>
      <w:r>
        <w:t xml:space="preserve"> </w:t>
      </w:r>
      <w:proofErr w:type="spellStart"/>
      <w:r>
        <w:t>leret</w:t>
      </w:r>
      <w:proofErr w:type="spellEnd"/>
      <w:r>
        <w:t xml:space="preserve"> Paulus die Christen </w:t>
      </w:r>
      <w:proofErr w:type="spellStart"/>
      <w:r>
        <w:t>streyten</w:t>
      </w:r>
      <w:proofErr w:type="spellEnd"/>
      <w:r>
        <w:t xml:space="preserve">/ wider den </w:t>
      </w:r>
      <w:proofErr w:type="spellStart"/>
      <w:r>
        <w:t>teüffel</w:t>
      </w:r>
      <w:proofErr w:type="spellEnd"/>
      <w:r>
        <w:t xml:space="preserve">/ und glaubet mir </w:t>
      </w:r>
      <w:proofErr w:type="spellStart"/>
      <w:r>
        <w:t>fürwar</w:t>
      </w:r>
      <w:proofErr w:type="spellEnd"/>
      <w:r>
        <w:t xml:space="preserve">/ </w:t>
      </w:r>
      <w:proofErr w:type="spellStart"/>
      <w:r>
        <w:t>dise</w:t>
      </w:r>
      <w:proofErr w:type="spellEnd"/>
      <w:r>
        <w:t xml:space="preserve"> gewinnen </w:t>
      </w:r>
      <w:proofErr w:type="spellStart"/>
      <w:r>
        <w:t>jm</w:t>
      </w:r>
      <w:proofErr w:type="spellEnd"/>
      <w:r>
        <w:t xml:space="preserve"> </w:t>
      </w:r>
      <w:proofErr w:type="spellStart"/>
      <w:r>
        <w:t>allain</w:t>
      </w:r>
      <w:proofErr w:type="spellEnd"/>
      <w:r>
        <w:t xml:space="preserve"> ab/ </w:t>
      </w:r>
      <w:proofErr w:type="spellStart"/>
      <w:r>
        <w:t>sunst</w:t>
      </w:r>
      <w:proofErr w:type="spellEnd"/>
      <w:r>
        <w:t xml:space="preserve"> </w:t>
      </w:r>
      <w:proofErr w:type="spellStart"/>
      <w:r>
        <w:t>wirstu</w:t>
      </w:r>
      <w:proofErr w:type="spellEnd"/>
      <w:r>
        <w:t xml:space="preserve"> </w:t>
      </w:r>
      <w:proofErr w:type="spellStart"/>
      <w:r>
        <w:t>jn</w:t>
      </w:r>
      <w:proofErr w:type="spellEnd"/>
      <w:r>
        <w:t xml:space="preserve"> </w:t>
      </w:r>
      <w:proofErr w:type="spellStart"/>
      <w:r>
        <w:t>nit</w:t>
      </w:r>
      <w:proofErr w:type="spellEnd"/>
      <w:r>
        <w:t xml:space="preserve"> </w:t>
      </w:r>
      <w:proofErr w:type="spellStart"/>
      <w:r>
        <w:t>uberwinden</w:t>
      </w:r>
      <w:proofErr w:type="spellEnd"/>
      <w:r>
        <w:t xml:space="preserve">. </w:t>
      </w:r>
    </w:p>
    <w:p w14:paraId="237BC23A" w14:textId="77777777" w:rsidR="00A23DFA" w:rsidRDefault="00A23DFA" w:rsidP="00A23DFA">
      <w:pPr>
        <w:pStyle w:val="StandardWeb"/>
      </w:pPr>
      <w:proofErr w:type="spellStart"/>
      <w:r>
        <w:t>Darumb</w:t>
      </w:r>
      <w:proofErr w:type="spellEnd"/>
      <w:r>
        <w:t xml:space="preserve"> meine </w:t>
      </w:r>
      <w:proofErr w:type="spellStart"/>
      <w:r>
        <w:t>außerwelten</w:t>
      </w:r>
      <w:proofErr w:type="spellEnd"/>
      <w:r>
        <w:t xml:space="preserve"> laßt uns </w:t>
      </w:r>
      <w:proofErr w:type="spellStart"/>
      <w:r>
        <w:t>Got</w:t>
      </w:r>
      <w:proofErr w:type="spellEnd"/>
      <w:r>
        <w:t xml:space="preserve"> </w:t>
      </w:r>
      <w:proofErr w:type="spellStart"/>
      <w:r>
        <w:t>anruffen</w:t>
      </w:r>
      <w:proofErr w:type="spellEnd"/>
      <w:r>
        <w:t xml:space="preserve"> und bitten/ das er uns </w:t>
      </w:r>
      <w:proofErr w:type="spellStart"/>
      <w:r>
        <w:t>dise</w:t>
      </w:r>
      <w:proofErr w:type="spellEnd"/>
      <w:r>
        <w:t xml:space="preserve"> </w:t>
      </w:r>
      <w:proofErr w:type="spellStart"/>
      <w:r>
        <w:t>waffen</w:t>
      </w:r>
      <w:proofErr w:type="spellEnd"/>
      <w:r>
        <w:t xml:space="preserve"> geben wölle/ das wir wider seinen und unsern </w:t>
      </w:r>
      <w:proofErr w:type="spellStart"/>
      <w:r>
        <w:t>feindt</w:t>
      </w:r>
      <w:proofErr w:type="spellEnd"/>
      <w:r>
        <w:t xml:space="preserve"> ritterlich mögen </w:t>
      </w:r>
      <w:proofErr w:type="spellStart"/>
      <w:r>
        <w:t>kempffen</w:t>
      </w:r>
      <w:proofErr w:type="spellEnd"/>
      <w:r>
        <w:t xml:space="preserve">/ und durch sein </w:t>
      </w:r>
      <w:proofErr w:type="spellStart"/>
      <w:r>
        <w:t>hilff</w:t>
      </w:r>
      <w:proofErr w:type="spellEnd"/>
      <w:r>
        <w:t xml:space="preserve"> </w:t>
      </w:r>
      <w:proofErr w:type="spellStart"/>
      <w:r>
        <w:t>obligen</w:t>
      </w:r>
      <w:proofErr w:type="spellEnd"/>
      <w:r>
        <w:t xml:space="preserve">/ das wir die </w:t>
      </w:r>
      <w:proofErr w:type="spellStart"/>
      <w:r>
        <w:t>kron</w:t>
      </w:r>
      <w:proofErr w:type="spellEnd"/>
      <w:r>
        <w:t xml:space="preserve"> empfahen/ und mit </w:t>
      </w:r>
      <w:proofErr w:type="spellStart"/>
      <w:r>
        <w:t>jm</w:t>
      </w:r>
      <w:proofErr w:type="spellEnd"/>
      <w:r>
        <w:t xml:space="preserve"> das ewige leben besitzen/ Amen. Das </w:t>
      </w:r>
      <w:proofErr w:type="spellStart"/>
      <w:r>
        <w:t>verleyhe</w:t>
      </w:r>
      <w:proofErr w:type="spellEnd"/>
      <w:r>
        <w:t xml:space="preserve"> uns </w:t>
      </w:r>
      <w:proofErr w:type="spellStart"/>
      <w:r>
        <w:t>Got</w:t>
      </w:r>
      <w:proofErr w:type="spellEnd"/>
      <w:r>
        <w:t xml:space="preserve">. </w:t>
      </w:r>
    </w:p>
    <w:p w14:paraId="5DD6F21A" w14:textId="77777777" w:rsidR="00A23DFA" w:rsidRDefault="00A23DFA" w:rsidP="00A23DFA">
      <w:pPr>
        <w:pStyle w:val="StandardWeb"/>
      </w:pPr>
      <w:r>
        <w:t xml:space="preserve">Laßt uns </w:t>
      </w:r>
      <w:proofErr w:type="spellStart"/>
      <w:r>
        <w:t>Got</w:t>
      </w:r>
      <w:proofErr w:type="spellEnd"/>
      <w:r>
        <w:t xml:space="preserve"> bitten rc. </w:t>
      </w:r>
    </w:p>
    <w:p w14:paraId="6BDF9AC5" w14:textId="77777777" w:rsidR="0022039F" w:rsidRDefault="0022039F" w:rsidP="0022039F"/>
    <w:p w14:paraId="7C4165B5" w14:textId="77777777" w:rsidR="00D5498D" w:rsidRPr="00D5498D" w:rsidRDefault="007166CE" w:rsidP="008E63BE">
      <w:pPr>
        <w:pStyle w:val="berschrift1"/>
      </w:pPr>
      <w:r>
        <w:br w:type="page"/>
      </w:r>
      <w:r w:rsidR="00D5498D" w:rsidRPr="00D5498D">
        <w:t>Quellen:</w:t>
      </w:r>
    </w:p>
    <w:p w14:paraId="73E7D1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5F17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E1DAD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38E83C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D61EEC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11192B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A367B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2EC0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7A8D2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293A23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4C24B8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CD955F0" w14:textId="6503E2C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DFA"/>
    <w:rsid w:val="00082307"/>
    <w:rsid w:val="000C66E5"/>
    <w:rsid w:val="001F54C4"/>
    <w:rsid w:val="0022039F"/>
    <w:rsid w:val="00272484"/>
    <w:rsid w:val="00297F83"/>
    <w:rsid w:val="002E6D11"/>
    <w:rsid w:val="00381C0C"/>
    <w:rsid w:val="00537F59"/>
    <w:rsid w:val="007166CE"/>
    <w:rsid w:val="0078616A"/>
    <w:rsid w:val="007E1779"/>
    <w:rsid w:val="0083667B"/>
    <w:rsid w:val="008D7463"/>
    <w:rsid w:val="008E417E"/>
    <w:rsid w:val="008E63BE"/>
    <w:rsid w:val="00A23DFA"/>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C6958"/>
  <w15:chartTrackingRefBased/>
  <w15:docId w15:val="{35930C7A-39D3-4B73-B358-382572DA9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23DF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94103372">
      <w:bodyDiv w:val="1"/>
      <w:marLeft w:val="0"/>
      <w:marRight w:val="0"/>
      <w:marTop w:val="0"/>
      <w:marBottom w:val="0"/>
      <w:divBdr>
        <w:top w:val="none" w:sz="0" w:space="0" w:color="auto"/>
        <w:left w:val="none" w:sz="0" w:space="0" w:color="auto"/>
        <w:bottom w:val="none" w:sz="0" w:space="0" w:color="auto"/>
        <w:right w:val="none" w:sz="0" w:space="0" w:color="auto"/>
      </w:divBdr>
      <w:divsChild>
        <w:div w:id="207823950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57441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3746</Words>
  <Characters>23601</Characters>
  <Application>Microsoft Office Word</Application>
  <DocSecurity>0</DocSecurity>
  <Lines>196</Lines>
  <Paragraphs>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27293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Teufel</dc:title>
  <dc:subject/>
  <dc:creator>Althamer, Andreas</dc:creator>
  <cp:keywords/>
  <dc:description/>
  <cp:lastModifiedBy>Andreas Janssen</cp:lastModifiedBy>
  <cp:revision>3</cp:revision>
  <dcterms:created xsi:type="dcterms:W3CDTF">2021-03-20T07:46:00Z</dcterms:created>
  <dcterms:modified xsi:type="dcterms:W3CDTF">2021-03-20T10:08:00Z</dcterms:modified>
  <dc:language>de</dc:language>
</cp:coreProperties>
</file>